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6CB9A5" w14:textId="765B3A55" w:rsidR="007166CE" w:rsidRDefault="00493DE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4D9BDC6" wp14:editId="301697E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A1AC170" w14:textId="77777777" w:rsidR="007166CE" w:rsidRDefault="007166CE" w:rsidP="007166CE">
      <w:pPr>
        <w:pStyle w:val="berschrift1"/>
      </w:pPr>
      <w:r>
        <w:br w:type="page"/>
      </w:r>
      <w:r>
        <w:lastRenderedPageBreak/>
        <w:t>Vorwort</w:t>
      </w:r>
    </w:p>
    <w:p w14:paraId="7F7BBF0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95B509F" w14:textId="77777777" w:rsidR="007E1779" w:rsidRDefault="008D7463" w:rsidP="007166CE">
      <w:r>
        <w:t xml:space="preserve">Dieses Jahr hat uns allen eine Menge abverlangt – doch Gott hat uns hindurchgetragen. </w:t>
      </w:r>
    </w:p>
    <w:p w14:paraId="4F30B3B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A6B1FB1" w14:textId="77777777" w:rsidR="007E1779" w:rsidRDefault="007E1779" w:rsidP="007166CE">
      <w:r>
        <w:t>Vielleicht hat aber auch der eine oder die andere Lust, mitzumachen und neue Bücher zu erstellen – sprecht mich einfach an.</w:t>
      </w:r>
    </w:p>
    <w:p w14:paraId="1AAB8339" w14:textId="77777777" w:rsidR="007166CE" w:rsidRDefault="007166CE" w:rsidP="007166CE">
      <w:r>
        <w:t>Euch allen wünsche ich Gottes reichen Segen und dass Ihr für Euch interessante Texte hier findet. Für Anregungen bin ich immer dankbar.</w:t>
      </w:r>
    </w:p>
    <w:p w14:paraId="40D5E4D8" w14:textId="77777777" w:rsidR="007166CE" w:rsidRDefault="007166CE" w:rsidP="007166CE">
      <w:r>
        <w:t>Gruß &amp; Segen,</w:t>
      </w:r>
    </w:p>
    <w:p w14:paraId="68B902B7" w14:textId="77777777" w:rsidR="007166CE" w:rsidRDefault="007166CE" w:rsidP="007166CE">
      <w:r>
        <w:t>Andreas</w:t>
      </w:r>
    </w:p>
    <w:p w14:paraId="1CAA14E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2FDACF3" w14:textId="2F439C0A" w:rsidR="0057765C" w:rsidRDefault="0057765C" w:rsidP="0057765C">
      <w:pPr>
        <w:pStyle w:val="berschrift1"/>
        <w:rPr>
          <w:szCs w:val="36"/>
        </w:rPr>
      </w:pPr>
      <w:r>
        <w:t>A</w:t>
      </w:r>
      <w:r w:rsidRPr="0057765C">
        <w:t>n Kurfürst Friedrich den Weisen</w:t>
      </w:r>
      <w:r>
        <w:t xml:space="preserve"> </w:t>
      </w:r>
    </w:p>
    <w:p w14:paraId="3DBED889" w14:textId="77777777" w:rsidR="0057765C" w:rsidRDefault="0057765C" w:rsidP="0057765C">
      <w:pPr>
        <w:pStyle w:val="StandardWeb"/>
      </w:pPr>
      <w:r>
        <w:t>25.10.1520</w:t>
      </w:r>
    </w:p>
    <w:p w14:paraId="5D85D137" w14:textId="77777777" w:rsidR="0057765C" w:rsidRDefault="0057765C" w:rsidP="0057765C">
      <w:pPr>
        <w:pStyle w:val="StandardWeb"/>
      </w:pPr>
      <w:r>
        <w:t xml:space="preserve">Dem </w:t>
      </w:r>
      <w:proofErr w:type="spellStart"/>
      <w:r>
        <w:t>Durchleuchtigisten</w:t>
      </w:r>
      <w:proofErr w:type="spellEnd"/>
      <w:r>
        <w:t xml:space="preserve"> </w:t>
      </w:r>
      <w:proofErr w:type="spellStart"/>
      <w:r>
        <w:t>Hochgepornen</w:t>
      </w:r>
      <w:proofErr w:type="spellEnd"/>
      <w:r>
        <w:t xml:space="preserve"> </w:t>
      </w:r>
      <w:proofErr w:type="spellStart"/>
      <w:r>
        <w:t>Fursten</w:t>
      </w:r>
      <w:proofErr w:type="spellEnd"/>
      <w:r>
        <w:t xml:space="preserve"> </w:t>
      </w:r>
      <w:proofErr w:type="spellStart"/>
      <w:r>
        <w:t>vnd</w:t>
      </w:r>
      <w:proofErr w:type="spellEnd"/>
      <w:r>
        <w:t xml:space="preserve"> </w:t>
      </w:r>
      <w:proofErr w:type="spellStart"/>
      <w:r>
        <w:t>herrn</w:t>
      </w:r>
      <w:proofErr w:type="spellEnd"/>
      <w:r>
        <w:t xml:space="preserve">, </w:t>
      </w:r>
      <w:proofErr w:type="spellStart"/>
      <w:r>
        <w:t>herrn</w:t>
      </w:r>
      <w:proofErr w:type="spellEnd"/>
      <w:r>
        <w:t xml:space="preserve"> </w:t>
      </w:r>
      <w:proofErr w:type="spellStart"/>
      <w:r>
        <w:t>Friderichen</w:t>
      </w:r>
      <w:proofErr w:type="spellEnd"/>
      <w:r>
        <w:t xml:space="preserve"> </w:t>
      </w:r>
      <w:proofErr w:type="spellStart"/>
      <w:r>
        <w:t>Khurfürsten</w:t>
      </w:r>
      <w:proofErr w:type="spellEnd"/>
      <w:r>
        <w:t xml:space="preserve">, </w:t>
      </w:r>
      <w:proofErr w:type="spellStart"/>
      <w:r>
        <w:t>vnnd</w:t>
      </w:r>
      <w:proofErr w:type="spellEnd"/>
      <w:r>
        <w:t xml:space="preserve"> </w:t>
      </w:r>
      <w:proofErr w:type="spellStart"/>
      <w:r>
        <w:t>hertzogen</w:t>
      </w:r>
      <w:proofErr w:type="spellEnd"/>
      <w:r>
        <w:t xml:space="preserve"> zu Sachsen, etc. </w:t>
      </w:r>
      <w:proofErr w:type="spellStart"/>
      <w:r>
        <w:t>mynem</w:t>
      </w:r>
      <w:proofErr w:type="spellEnd"/>
      <w:r>
        <w:t xml:space="preserve"> </w:t>
      </w:r>
      <w:proofErr w:type="spellStart"/>
      <w:r>
        <w:t>gnedigsten</w:t>
      </w:r>
      <w:proofErr w:type="spellEnd"/>
      <w:r>
        <w:t xml:space="preserve"> </w:t>
      </w:r>
      <w:proofErr w:type="spellStart"/>
      <w:r>
        <w:t>herrn</w:t>
      </w:r>
      <w:proofErr w:type="spellEnd"/>
      <w:r>
        <w:t xml:space="preserve">, </w:t>
      </w:r>
      <w:proofErr w:type="spellStart"/>
      <w:r>
        <w:t>Entbiett</w:t>
      </w:r>
      <w:proofErr w:type="spellEnd"/>
      <w:r>
        <w:t xml:space="preserve"> ich Hans </w:t>
      </w:r>
      <w:proofErr w:type="spellStart"/>
      <w:r>
        <w:t>Lantschad</w:t>
      </w:r>
      <w:proofErr w:type="spellEnd"/>
      <w:r>
        <w:t xml:space="preserve"> zu </w:t>
      </w:r>
      <w:proofErr w:type="spellStart"/>
      <w:r>
        <w:t>Steynnach</w:t>
      </w:r>
      <w:proofErr w:type="spellEnd"/>
      <w:r>
        <w:t xml:space="preserve"> </w:t>
      </w:r>
      <w:proofErr w:type="spellStart"/>
      <w:r>
        <w:t>ritter</w:t>
      </w:r>
      <w:proofErr w:type="spellEnd"/>
      <w:r>
        <w:t xml:space="preserve">, </w:t>
      </w:r>
      <w:proofErr w:type="spellStart"/>
      <w:r>
        <w:t>syner</w:t>
      </w:r>
      <w:proofErr w:type="spellEnd"/>
      <w:r>
        <w:t xml:space="preserve"> </w:t>
      </w:r>
      <w:proofErr w:type="spellStart"/>
      <w:r>
        <w:t>Furstlichen</w:t>
      </w:r>
      <w:proofErr w:type="spellEnd"/>
      <w:r>
        <w:t xml:space="preserve"> </w:t>
      </w:r>
      <w:proofErr w:type="spellStart"/>
      <w:r>
        <w:t>gnaden</w:t>
      </w:r>
      <w:proofErr w:type="spellEnd"/>
      <w:r>
        <w:t xml:space="preserve"> </w:t>
      </w:r>
      <w:proofErr w:type="spellStart"/>
      <w:r>
        <w:t>vnderthenig</w:t>
      </w:r>
      <w:proofErr w:type="spellEnd"/>
      <w:r>
        <w:t xml:space="preserve"> </w:t>
      </w:r>
      <w:proofErr w:type="spellStart"/>
      <w:r>
        <w:t>diener</w:t>
      </w:r>
      <w:proofErr w:type="spellEnd"/>
      <w:r>
        <w:t xml:space="preserve">, viel </w:t>
      </w:r>
      <w:proofErr w:type="spellStart"/>
      <w:r>
        <w:t>heyls</w:t>
      </w:r>
      <w:proofErr w:type="spellEnd"/>
      <w:r>
        <w:t xml:space="preserve">. </w:t>
      </w:r>
      <w:proofErr w:type="spellStart"/>
      <w:r>
        <w:t>gnedigster</w:t>
      </w:r>
      <w:proofErr w:type="spellEnd"/>
      <w:r>
        <w:t xml:space="preserve"> </w:t>
      </w:r>
      <w:proofErr w:type="spellStart"/>
      <w:r>
        <w:t>Furst</w:t>
      </w:r>
      <w:proofErr w:type="spellEnd"/>
      <w:r>
        <w:t xml:space="preserve"> </w:t>
      </w:r>
      <w:proofErr w:type="spellStart"/>
      <w:r>
        <w:t>vnnd</w:t>
      </w:r>
      <w:proofErr w:type="spellEnd"/>
      <w:r>
        <w:t xml:space="preserve"> </w:t>
      </w:r>
      <w:proofErr w:type="spellStart"/>
      <w:r>
        <w:t>herr</w:t>
      </w:r>
      <w:proofErr w:type="spellEnd"/>
      <w:r>
        <w:t xml:space="preserve">. ich habe gelesen, </w:t>
      </w:r>
      <w:proofErr w:type="spellStart"/>
      <w:r>
        <w:t>eyn</w:t>
      </w:r>
      <w:proofErr w:type="spellEnd"/>
      <w:r>
        <w:t xml:space="preserve"> </w:t>
      </w:r>
      <w:proofErr w:type="spellStart"/>
      <w:r>
        <w:t>büchlin</w:t>
      </w:r>
      <w:proofErr w:type="spellEnd"/>
      <w:r>
        <w:t xml:space="preserve">, so der </w:t>
      </w:r>
      <w:proofErr w:type="spellStart"/>
      <w:r>
        <w:t>hochgelertt</w:t>
      </w:r>
      <w:proofErr w:type="spellEnd"/>
      <w:r>
        <w:t xml:space="preserve"> Martinus Luther, </w:t>
      </w:r>
      <w:proofErr w:type="spellStart"/>
      <w:r>
        <w:t>doctor</w:t>
      </w:r>
      <w:proofErr w:type="spellEnd"/>
      <w:r>
        <w:t xml:space="preserve">, </w:t>
      </w:r>
      <w:proofErr w:type="spellStart"/>
      <w:r>
        <w:t>vnzweifel</w:t>
      </w:r>
      <w:proofErr w:type="spellEnd"/>
      <w:r>
        <w:t xml:space="preserve"> durch </w:t>
      </w:r>
      <w:proofErr w:type="spellStart"/>
      <w:r>
        <w:t>Ingebung</w:t>
      </w:r>
      <w:proofErr w:type="spellEnd"/>
      <w:r>
        <w:t xml:space="preserve"> des </w:t>
      </w:r>
      <w:proofErr w:type="spellStart"/>
      <w:r>
        <w:t>helgen</w:t>
      </w:r>
      <w:proofErr w:type="spellEnd"/>
      <w:r>
        <w:t xml:space="preserve"> </w:t>
      </w:r>
      <w:proofErr w:type="spellStart"/>
      <w:r>
        <w:t>geystes</w:t>
      </w:r>
      <w:proofErr w:type="spellEnd"/>
      <w:r>
        <w:t xml:space="preserve">, hat der </w:t>
      </w:r>
      <w:proofErr w:type="spellStart"/>
      <w:r>
        <w:t>romischen</w:t>
      </w:r>
      <w:proofErr w:type="spellEnd"/>
      <w:r>
        <w:t xml:space="preserve">, </w:t>
      </w:r>
      <w:proofErr w:type="spellStart"/>
      <w:r>
        <w:t>koniglichen</w:t>
      </w:r>
      <w:proofErr w:type="spellEnd"/>
      <w:r>
        <w:t xml:space="preserve"> </w:t>
      </w:r>
      <w:proofErr w:type="spellStart"/>
      <w:r>
        <w:t>Maiestat</w:t>
      </w:r>
      <w:proofErr w:type="spellEnd"/>
      <w:r>
        <w:t xml:space="preserve"> auch Kurfürsten, </w:t>
      </w:r>
      <w:proofErr w:type="spellStart"/>
      <w:r>
        <w:t>Fürstenn</w:t>
      </w:r>
      <w:proofErr w:type="spellEnd"/>
      <w:r>
        <w:t xml:space="preserve">, </w:t>
      </w:r>
      <w:proofErr w:type="spellStart"/>
      <w:r>
        <w:t>vnnd</w:t>
      </w:r>
      <w:proofErr w:type="spellEnd"/>
      <w:r>
        <w:t xml:space="preserve"> andern </w:t>
      </w:r>
      <w:proofErr w:type="spellStart"/>
      <w:r>
        <w:t>stenden</w:t>
      </w:r>
      <w:proofErr w:type="spellEnd"/>
      <w:r>
        <w:t xml:space="preserve"> des </w:t>
      </w:r>
      <w:proofErr w:type="spellStart"/>
      <w:r>
        <w:t>helgen</w:t>
      </w:r>
      <w:proofErr w:type="spellEnd"/>
      <w:r>
        <w:t xml:space="preserve"> Reichs, zu Zugeschrieben </w:t>
      </w:r>
      <w:proofErr w:type="spellStart"/>
      <w:r>
        <w:t>vnnd</w:t>
      </w:r>
      <w:proofErr w:type="spellEnd"/>
      <w:r>
        <w:t xml:space="preserve"> </w:t>
      </w:r>
      <w:proofErr w:type="spellStart"/>
      <w:r>
        <w:t>vssgehn</w:t>
      </w:r>
      <w:proofErr w:type="spellEnd"/>
      <w:r>
        <w:t xml:space="preserve"> </w:t>
      </w:r>
      <w:proofErr w:type="spellStart"/>
      <w:r>
        <w:t>lasssen</w:t>
      </w:r>
      <w:proofErr w:type="spellEnd"/>
      <w:r>
        <w:t xml:space="preserve">, Darzu er </w:t>
      </w:r>
      <w:proofErr w:type="spellStart"/>
      <w:r>
        <w:t>grüntlich</w:t>
      </w:r>
      <w:proofErr w:type="spellEnd"/>
      <w:r>
        <w:t xml:space="preserve">, </w:t>
      </w:r>
      <w:proofErr w:type="spellStart"/>
      <w:r>
        <w:t>klerlich</w:t>
      </w:r>
      <w:proofErr w:type="spellEnd"/>
      <w:r>
        <w:t xml:space="preserve">, (Wie auch </w:t>
      </w:r>
      <w:proofErr w:type="spellStart"/>
      <w:r>
        <w:t>vffentlich</w:t>
      </w:r>
      <w:proofErr w:type="spellEnd"/>
      <w:r>
        <w:t xml:space="preserve">, am tag </w:t>
      </w:r>
      <w:proofErr w:type="spellStart"/>
      <w:r>
        <w:t>lytt</w:t>
      </w:r>
      <w:proofErr w:type="spellEnd"/>
      <w:r>
        <w:t xml:space="preserve">, </w:t>
      </w:r>
      <w:proofErr w:type="spellStart"/>
      <w:r>
        <w:t>vnd</w:t>
      </w:r>
      <w:proofErr w:type="spellEnd"/>
      <w:r>
        <w:t xml:space="preserve"> allen Nationen der </w:t>
      </w:r>
      <w:proofErr w:type="spellStart"/>
      <w:r>
        <w:t>Cristenheit</w:t>
      </w:r>
      <w:proofErr w:type="spellEnd"/>
      <w:r>
        <w:t xml:space="preserve">, der </w:t>
      </w:r>
      <w:proofErr w:type="spellStart"/>
      <w:r>
        <w:t>merertteyl</w:t>
      </w:r>
      <w:proofErr w:type="spellEnd"/>
      <w:r>
        <w:t xml:space="preserve"> </w:t>
      </w:r>
      <w:proofErr w:type="spellStart"/>
      <w:r>
        <w:t>kuntbar</w:t>
      </w:r>
      <w:proofErr w:type="spellEnd"/>
      <w:r>
        <w:t xml:space="preserve"> ist,) </w:t>
      </w:r>
      <w:proofErr w:type="spellStart"/>
      <w:r>
        <w:t>anzeygt</w:t>
      </w:r>
      <w:proofErr w:type="spellEnd"/>
      <w:r>
        <w:t xml:space="preserve">, Was großer </w:t>
      </w:r>
      <w:proofErr w:type="spellStart"/>
      <w:r>
        <w:t>mengel</w:t>
      </w:r>
      <w:proofErr w:type="spellEnd"/>
      <w:r>
        <w:t xml:space="preserve">, gebrechen, </w:t>
      </w:r>
      <w:proofErr w:type="spellStart"/>
      <w:r>
        <w:t>vnd</w:t>
      </w:r>
      <w:proofErr w:type="spellEnd"/>
      <w:r>
        <w:t xml:space="preserve"> </w:t>
      </w:r>
      <w:proofErr w:type="spellStart"/>
      <w:r>
        <w:t>beschwernus</w:t>
      </w:r>
      <w:proofErr w:type="spellEnd"/>
      <w:r>
        <w:t xml:space="preserve">, sich </w:t>
      </w:r>
      <w:proofErr w:type="spellStart"/>
      <w:r>
        <w:t>Itzunt</w:t>
      </w:r>
      <w:proofErr w:type="spellEnd"/>
      <w:r>
        <w:t xml:space="preserve">, In der </w:t>
      </w:r>
      <w:proofErr w:type="spellStart"/>
      <w:r>
        <w:t>Cristlichen</w:t>
      </w:r>
      <w:proofErr w:type="spellEnd"/>
      <w:r>
        <w:t xml:space="preserve"> </w:t>
      </w:r>
      <w:proofErr w:type="spellStart"/>
      <w:r>
        <w:t>kirchenn</w:t>
      </w:r>
      <w:proofErr w:type="spellEnd"/>
      <w:r>
        <w:t xml:space="preserve"> Durch derselbigen </w:t>
      </w:r>
      <w:proofErr w:type="spellStart"/>
      <w:r>
        <w:t>vbersten</w:t>
      </w:r>
      <w:proofErr w:type="spellEnd"/>
      <w:r>
        <w:t xml:space="preserve">, </w:t>
      </w:r>
      <w:proofErr w:type="spellStart"/>
      <w:r>
        <w:t>vnnd</w:t>
      </w:r>
      <w:proofErr w:type="spellEnd"/>
      <w:r>
        <w:t xml:space="preserve"> </w:t>
      </w:r>
      <w:proofErr w:type="spellStart"/>
      <w:r>
        <w:t>Nidersten</w:t>
      </w:r>
      <w:proofErr w:type="spellEnd"/>
      <w:r>
        <w:t xml:space="preserve"> </w:t>
      </w:r>
      <w:proofErr w:type="spellStart"/>
      <w:r>
        <w:t>haubter</w:t>
      </w:r>
      <w:proofErr w:type="spellEnd"/>
      <w:r>
        <w:t xml:space="preserve">, (die da </w:t>
      </w:r>
      <w:proofErr w:type="spellStart"/>
      <w:r>
        <w:t>hanthaber</w:t>
      </w:r>
      <w:proofErr w:type="spellEnd"/>
      <w:r>
        <w:t xml:space="preserve"> des </w:t>
      </w:r>
      <w:proofErr w:type="spellStart"/>
      <w:r>
        <w:t>Cristlichen</w:t>
      </w:r>
      <w:proofErr w:type="spellEnd"/>
      <w:r>
        <w:t xml:space="preserve"> </w:t>
      </w:r>
      <w:proofErr w:type="spellStart"/>
      <w:r>
        <w:t>glaubens</w:t>
      </w:r>
      <w:proofErr w:type="spellEnd"/>
      <w:r>
        <w:t xml:space="preserve">, </w:t>
      </w:r>
      <w:proofErr w:type="spellStart"/>
      <w:r>
        <w:t>vnnd</w:t>
      </w:r>
      <w:proofErr w:type="spellEnd"/>
      <w:r>
        <w:t xml:space="preserve"> </w:t>
      </w:r>
      <w:proofErr w:type="spellStart"/>
      <w:r>
        <w:t>Gotlicher</w:t>
      </w:r>
      <w:proofErr w:type="spellEnd"/>
      <w:r>
        <w:t xml:space="preserve"> </w:t>
      </w:r>
      <w:proofErr w:type="spellStart"/>
      <w:r>
        <w:t>gerechtigkeiten</w:t>
      </w:r>
      <w:proofErr w:type="spellEnd"/>
      <w:r>
        <w:t xml:space="preserve">, </w:t>
      </w:r>
      <w:proofErr w:type="spellStart"/>
      <w:r>
        <w:t>ze</w:t>
      </w:r>
      <w:proofErr w:type="spellEnd"/>
      <w:r>
        <w:t xml:space="preserve"> </w:t>
      </w:r>
      <w:proofErr w:type="spellStart"/>
      <w:r>
        <w:t>syn</w:t>
      </w:r>
      <w:proofErr w:type="spellEnd"/>
      <w:r>
        <w:t xml:space="preserve"> </w:t>
      </w:r>
      <w:proofErr w:type="spellStart"/>
      <w:r>
        <w:t>solten</w:t>
      </w:r>
      <w:proofErr w:type="spellEnd"/>
      <w:r>
        <w:t xml:space="preserve">,) </w:t>
      </w:r>
      <w:proofErr w:type="spellStart"/>
      <w:r>
        <w:t>erhaltenn</w:t>
      </w:r>
      <w:proofErr w:type="spellEnd"/>
      <w:r>
        <w:t xml:space="preserve"> mit </w:t>
      </w:r>
      <w:proofErr w:type="spellStart"/>
      <w:r>
        <w:t>teglicher</w:t>
      </w:r>
      <w:proofErr w:type="spellEnd"/>
      <w:r>
        <w:t xml:space="preserve"> </w:t>
      </w:r>
      <w:proofErr w:type="spellStart"/>
      <w:r>
        <w:t>Merung</w:t>
      </w:r>
      <w:proofErr w:type="spellEnd"/>
      <w:r>
        <w:t xml:space="preserve">, aller </w:t>
      </w:r>
      <w:proofErr w:type="spellStart"/>
      <w:r>
        <w:t>beschwernüs</w:t>
      </w:r>
      <w:proofErr w:type="spellEnd"/>
      <w:r>
        <w:t xml:space="preserve"> der </w:t>
      </w:r>
      <w:proofErr w:type="spellStart"/>
      <w:r>
        <w:t>gantzen</w:t>
      </w:r>
      <w:proofErr w:type="spellEnd"/>
      <w:r>
        <w:t xml:space="preserve"> </w:t>
      </w:r>
      <w:proofErr w:type="spellStart"/>
      <w:r>
        <w:t>Cristenheitt</w:t>
      </w:r>
      <w:proofErr w:type="spellEnd"/>
      <w:r>
        <w:t xml:space="preserve">, </w:t>
      </w:r>
      <w:proofErr w:type="spellStart"/>
      <w:r>
        <w:t>vnnd</w:t>
      </w:r>
      <w:proofErr w:type="spellEnd"/>
      <w:r>
        <w:t xml:space="preserve"> </w:t>
      </w:r>
      <w:proofErr w:type="spellStart"/>
      <w:r>
        <w:t>nachteyl</w:t>
      </w:r>
      <w:proofErr w:type="spellEnd"/>
      <w:r>
        <w:t xml:space="preserve"> </w:t>
      </w:r>
      <w:proofErr w:type="spellStart"/>
      <w:r>
        <w:t>gottlichs</w:t>
      </w:r>
      <w:proofErr w:type="spellEnd"/>
      <w:r>
        <w:t xml:space="preserve"> </w:t>
      </w:r>
      <w:proofErr w:type="spellStart"/>
      <w:r>
        <w:t>lobs</w:t>
      </w:r>
      <w:proofErr w:type="spellEnd"/>
      <w:r>
        <w:t xml:space="preserve">, </w:t>
      </w:r>
      <w:proofErr w:type="spellStart"/>
      <w:r>
        <w:t>vnnd</w:t>
      </w:r>
      <w:proofErr w:type="spellEnd"/>
      <w:r>
        <w:t xml:space="preserve"> </w:t>
      </w:r>
      <w:proofErr w:type="spellStart"/>
      <w:r>
        <w:t>Cristlichs</w:t>
      </w:r>
      <w:proofErr w:type="spellEnd"/>
      <w:r>
        <w:t xml:space="preserve"> </w:t>
      </w:r>
      <w:proofErr w:type="spellStart"/>
      <w:r>
        <w:t>glaubens</w:t>
      </w:r>
      <w:proofErr w:type="spellEnd"/>
      <w:r>
        <w:t xml:space="preserve">, </w:t>
      </w:r>
      <w:proofErr w:type="spellStart"/>
      <w:r>
        <w:t>Dartzu</w:t>
      </w:r>
      <w:proofErr w:type="spellEnd"/>
      <w:r>
        <w:t xml:space="preserve"> zu </w:t>
      </w:r>
      <w:proofErr w:type="spellStart"/>
      <w:r>
        <w:t>Zerstorung</w:t>
      </w:r>
      <w:proofErr w:type="spellEnd"/>
      <w:r>
        <w:t xml:space="preserve">, des </w:t>
      </w:r>
      <w:proofErr w:type="spellStart"/>
      <w:r>
        <w:t>gemeynen</w:t>
      </w:r>
      <w:proofErr w:type="spellEnd"/>
      <w:r>
        <w:t xml:space="preserve"> nutz der </w:t>
      </w:r>
      <w:proofErr w:type="spellStart"/>
      <w:r>
        <w:t>gantzen</w:t>
      </w:r>
      <w:proofErr w:type="spellEnd"/>
      <w:r>
        <w:t xml:space="preserve"> </w:t>
      </w:r>
      <w:proofErr w:type="spellStart"/>
      <w:r>
        <w:t>Cristenheitt</w:t>
      </w:r>
      <w:proofErr w:type="spellEnd"/>
      <w:r>
        <w:t xml:space="preserve">, Sonderlich </w:t>
      </w:r>
      <w:proofErr w:type="spellStart"/>
      <w:r>
        <w:t>teutscher</w:t>
      </w:r>
      <w:proofErr w:type="spellEnd"/>
      <w:r>
        <w:t xml:space="preserve"> </w:t>
      </w:r>
      <w:proofErr w:type="spellStart"/>
      <w:r>
        <w:t>Nacion</w:t>
      </w:r>
      <w:proofErr w:type="spellEnd"/>
      <w:r>
        <w:t xml:space="preserve"> Dient, </w:t>
      </w:r>
      <w:proofErr w:type="spellStart"/>
      <w:r>
        <w:t>vnnd</w:t>
      </w:r>
      <w:proofErr w:type="spellEnd"/>
      <w:r>
        <w:t xml:space="preserve"> </w:t>
      </w:r>
      <w:proofErr w:type="spellStart"/>
      <w:r>
        <w:t>reychen</w:t>
      </w:r>
      <w:proofErr w:type="spellEnd"/>
      <w:r>
        <w:t xml:space="preserve"> mag, Wo </w:t>
      </w:r>
      <w:proofErr w:type="spellStart"/>
      <w:r>
        <w:t>solchs</w:t>
      </w:r>
      <w:proofErr w:type="spellEnd"/>
      <w:r>
        <w:t xml:space="preserve"> alles </w:t>
      </w:r>
      <w:proofErr w:type="spellStart"/>
      <w:r>
        <w:t>nit</w:t>
      </w:r>
      <w:proofErr w:type="spellEnd"/>
      <w:r>
        <w:t xml:space="preserve"> </w:t>
      </w:r>
      <w:proofErr w:type="spellStart"/>
      <w:r>
        <w:t>verhüt</w:t>
      </w:r>
      <w:proofErr w:type="spellEnd"/>
      <w:r>
        <w:t xml:space="preserve"> </w:t>
      </w:r>
      <w:proofErr w:type="spellStart"/>
      <w:r>
        <w:t>vnnd</w:t>
      </w:r>
      <w:proofErr w:type="spellEnd"/>
      <w:r>
        <w:t xml:space="preserve"> </w:t>
      </w:r>
      <w:proofErr w:type="spellStart"/>
      <w:r>
        <w:t>verkomen</w:t>
      </w:r>
      <w:proofErr w:type="spellEnd"/>
      <w:r>
        <w:t xml:space="preserve"> </w:t>
      </w:r>
      <w:proofErr w:type="spellStart"/>
      <w:r>
        <w:t>wirt</w:t>
      </w:r>
      <w:proofErr w:type="spellEnd"/>
      <w:r>
        <w:t xml:space="preserve">, durch das </w:t>
      </w:r>
      <w:proofErr w:type="spellStart"/>
      <w:r>
        <w:t>hellig</w:t>
      </w:r>
      <w:proofErr w:type="spellEnd"/>
      <w:r>
        <w:t xml:space="preserve"> </w:t>
      </w:r>
      <w:proofErr w:type="spellStart"/>
      <w:r>
        <w:t>romisch</w:t>
      </w:r>
      <w:proofErr w:type="spellEnd"/>
      <w:r>
        <w:t xml:space="preserve"> reich dem das </w:t>
      </w:r>
      <w:proofErr w:type="spellStart"/>
      <w:r>
        <w:t>Weltlic</w:t>
      </w:r>
      <w:proofErr w:type="spellEnd"/>
      <w:r>
        <w:t xml:space="preserve"> </w:t>
      </w:r>
      <w:proofErr w:type="spellStart"/>
      <w:r>
        <w:t>hschwert</w:t>
      </w:r>
      <w:proofErr w:type="spellEnd"/>
      <w:r>
        <w:t xml:space="preserve">, zu </w:t>
      </w:r>
      <w:proofErr w:type="spellStart"/>
      <w:r>
        <w:t>hanthaben</w:t>
      </w:r>
      <w:proofErr w:type="spellEnd"/>
      <w:r>
        <w:t xml:space="preserve">, auch </w:t>
      </w:r>
      <w:proofErr w:type="spellStart"/>
      <w:r>
        <w:t>Zuschutze</w:t>
      </w:r>
      <w:proofErr w:type="spellEnd"/>
      <w:r>
        <w:t xml:space="preserve"> </w:t>
      </w:r>
      <w:proofErr w:type="spellStart"/>
      <w:r>
        <w:t>vnnd</w:t>
      </w:r>
      <w:proofErr w:type="spellEnd"/>
      <w:r>
        <w:t xml:space="preserve"> schirmen den </w:t>
      </w:r>
      <w:proofErr w:type="spellStart"/>
      <w:r>
        <w:t>Cristlichen</w:t>
      </w:r>
      <w:proofErr w:type="spellEnd"/>
      <w:r>
        <w:t xml:space="preserve"> glauben auch die </w:t>
      </w:r>
      <w:proofErr w:type="spellStart"/>
      <w:r>
        <w:t>Cristlich</w:t>
      </w:r>
      <w:proofErr w:type="spellEnd"/>
      <w:r>
        <w:t xml:space="preserve"> Kirch, </w:t>
      </w:r>
      <w:proofErr w:type="spellStart"/>
      <w:r>
        <w:t>by</w:t>
      </w:r>
      <w:proofErr w:type="spellEnd"/>
      <w:r>
        <w:t xml:space="preserve"> </w:t>
      </w:r>
      <w:proofErr w:type="spellStart"/>
      <w:r>
        <w:t>gotlicher</w:t>
      </w:r>
      <w:proofErr w:type="spellEnd"/>
      <w:r>
        <w:t xml:space="preserve"> </w:t>
      </w:r>
      <w:proofErr w:type="spellStart"/>
      <w:r>
        <w:t>gerechtigkeit</w:t>
      </w:r>
      <w:proofErr w:type="spellEnd"/>
      <w:r>
        <w:t xml:space="preserve">, </w:t>
      </w:r>
      <w:proofErr w:type="spellStart"/>
      <w:r>
        <w:t>Dartzu</w:t>
      </w:r>
      <w:proofErr w:type="spellEnd"/>
      <w:r>
        <w:t xml:space="preserve"> der </w:t>
      </w:r>
      <w:proofErr w:type="spellStart"/>
      <w:r>
        <w:t>gemeyn</w:t>
      </w:r>
      <w:proofErr w:type="spellEnd"/>
      <w:r>
        <w:t xml:space="preserve"> nutz </w:t>
      </w:r>
      <w:proofErr w:type="spellStart"/>
      <w:r>
        <w:t>zc</w:t>
      </w:r>
      <w:proofErr w:type="spellEnd"/>
      <w:r>
        <w:t xml:space="preserve"> zu </w:t>
      </w:r>
      <w:proofErr w:type="spellStart"/>
      <w:r>
        <w:t>hanthaben</w:t>
      </w:r>
      <w:proofErr w:type="spellEnd"/>
      <w:r>
        <w:t xml:space="preserve">, </w:t>
      </w:r>
      <w:proofErr w:type="spellStart"/>
      <w:r>
        <w:t>Zuschützen</w:t>
      </w:r>
      <w:proofErr w:type="spellEnd"/>
      <w:r>
        <w:t xml:space="preserve">, </w:t>
      </w:r>
      <w:proofErr w:type="spellStart"/>
      <w:r>
        <w:t>vnnd</w:t>
      </w:r>
      <w:proofErr w:type="spellEnd"/>
      <w:r>
        <w:t xml:space="preserve"> </w:t>
      </w:r>
      <w:proofErr w:type="spellStart"/>
      <w:r>
        <w:t>Zuschirmen</w:t>
      </w:r>
      <w:proofErr w:type="spellEnd"/>
      <w:r>
        <w:t xml:space="preserve">, Alles </w:t>
      </w:r>
      <w:proofErr w:type="spellStart"/>
      <w:r>
        <w:t>Irs</w:t>
      </w:r>
      <w:proofErr w:type="spellEnd"/>
      <w:r>
        <w:t xml:space="preserve"> </w:t>
      </w:r>
      <w:proofErr w:type="spellStart"/>
      <w:r>
        <w:t>Vermogens</w:t>
      </w:r>
      <w:proofErr w:type="spellEnd"/>
      <w:r>
        <w:t xml:space="preserve">, </w:t>
      </w:r>
      <w:proofErr w:type="spellStart"/>
      <w:r>
        <w:t>gantz</w:t>
      </w:r>
      <w:proofErr w:type="spellEnd"/>
      <w:r>
        <w:t xml:space="preserve"> willig, </w:t>
      </w:r>
      <w:proofErr w:type="spellStart"/>
      <w:r>
        <w:t>vnnd</w:t>
      </w:r>
      <w:proofErr w:type="spellEnd"/>
      <w:r>
        <w:t xml:space="preserve"> mit </w:t>
      </w:r>
      <w:proofErr w:type="spellStart"/>
      <w:r>
        <w:t>vleis</w:t>
      </w:r>
      <w:proofErr w:type="spellEnd"/>
      <w:r>
        <w:t xml:space="preserve"> </w:t>
      </w:r>
      <w:proofErr w:type="spellStart"/>
      <w:r>
        <w:t>geneygt</w:t>
      </w:r>
      <w:proofErr w:type="spellEnd"/>
      <w:r>
        <w:t xml:space="preserve"> Erkenn, auch </w:t>
      </w:r>
      <w:proofErr w:type="spellStart"/>
      <w:r>
        <w:t>alwegen</w:t>
      </w:r>
      <w:proofErr w:type="spellEnd"/>
      <w:r>
        <w:t xml:space="preserve">, </w:t>
      </w:r>
      <w:proofErr w:type="spellStart"/>
      <w:r>
        <w:t>darfurgehalten</w:t>
      </w:r>
      <w:proofErr w:type="spellEnd"/>
      <w:r>
        <w:t xml:space="preserve"> </w:t>
      </w:r>
      <w:proofErr w:type="spellStart"/>
      <w:r>
        <w:t>vnnd</w:t>
      </w:r>
      <w:proofErr w:type="spellEnd"/>
      <w:r>
        <w:t xml:space="preserve"> Noch das E. F. g. </w:t>
      </w:r>
      <w:proofErr w:type="spellStart"/>
      <w:r>
        <w:t>gots</w:t>
      </w:r>
      <w:proofErr w:type="spellEnd"/>
      <w:r>
        <w:t xml:space="preserve"> lob, </w:t>
      </w:r>
      <w:proofErr w:type="spellStart"/>
      <w:r>
        <w:t>vnnd</w:t>
      </w:r>
      <w:proofErr w:type="spellEnd"/>
      <w:r>
        <w:t xml:space="preserve"> die </w:t>
      </w:r>
      <w:proofErr w:type="spellStart"/>
      <w:r>
        <w:t>gerechtigkeit</w:t>
      </w:r>
      <w:proofErr w:type="spellEnd"/>
      <w:r>
        <w:t xml:space="preserve"> </w:t>
      </w:r>
      <w:proofErr w:type="spellStart"/>
      <w:r>
        <w:t>zuhanthaben</w:t>
      </w:r>
      <w:proofErr w:type="spellEnd"/>
      <w:r>
        <w:t xml:space="preserve">, von </w:t>
      </w:r>
      <w:proofErr w:type="spellStart"/>
      <w:r>
        <w:t>gott</w:t>
      </w:r>
      <w:proofErr w:type="spellEnd"/>
      <w:r>
        <w:t xml:space="preserve"> begnadet </w:t>
      </w:r>
      <w:proofErr w:type="spellStart"/>
      <w:r>
        <w:t>syn</w:t>
      </w:r>
      <w:proofErr w:type="spellEnd"/>
      <w:r>
        <w:t xml:space="preserve">, So </w:t>
      </w:r>
      <w:proofErr w:type="spellStart"/>
      <w:r>
        <w:t>wurd</w:t>
      </w:r>
      <w:proofErr w:type="spellEnd"/>
      <w:r>
        <w:t xml:space="preserve"> ich bewegt, </w:t>
      </w:r>
      <w:proofErr w:type="spellStart"/>
      <w:r>
        <w:t>Vnnd</w:t>
      </w:r>
      <w:proofErr w:type="spellEnd"/>
      <w:r>
        <w:t xml:space="preserve"> </w:t>
      </w:r>
      <w:proofErr w:type="spellStart"/>
      <w:r>
        <w:t>vervrsacht</w:t>
      </w:r>
      <w:proofErr w:type="spellEnd"/>
      <w:r>
        <w:t xml:space="preserve">, als </w:t>
      </w:r>
      <w:proofErr w:type="spellStart"/>
      <w:r>
        <w:t>eyn</w:t>
      </w:r>
      <w:proofErr w:type="spellEnd"/>
      <w:r>
        <w:t xml:space="preserve"> alter, </w:t>
      </w:r>
      <w:proofErr w:type="spellStart"/>
      <w:r>
        <w:t>getreuwer</w:t>
      </w:r>
      <w:proofErr w:type="spellEnd"/>
      <w:r>
        <w:t xml:space="preserve"> </w:t>
      </w:r>
      <w:proofErr w:type="spellStart"/>
      <w:r>
        <w:t>vndertheniger</w:t>
      </w:r>
      <w:proofErr w:type="spellEnd"/>
      <w:r>
        <w:t xml:space="preserve"> Diener E. F. g. </w:t>
      </w:r>
      <w:proofErr w:type="spellStart"/>
      <w:r>
        <w:t>Vndertheniglich</w:t>
      </w:r>
      <w:proofErr w:type="spellEnd"/>
      <w:r>
        <w:t xml:space="preserve"> </w:t>
      </w:r>
      <w:proofErr w:type="spellStart"/>
      <w:r>
        <w:t>Zuermanen</w:t>
      </w:r>
      <w:proofErr w:type="spellEnd"/>
      <w:r>
        <w:t xml:space="preserve">, Das E. F. g. als </w:t>
      </w:r>
      <w:proofErr w:type="spellStart"/>
      <w:r>
        <w:t>eyn</w:t>
      </w:r>
      <w:proofErr w:type="spellEnd"/>
      <w:r>
        <w:t xml:space="preserve">, </w:t>
      </w:r>
      <w:proofErr w:type="spellStart"/>
      <w:r>
        <w:t>loblicher</w:t>
      </w:r>
      <w:proofErr w:type="spellEnd"/>
      <w:r>
        <w:t xml:space="preserve"> </w:t>
      </w:r>
      <w:proofErr w:type="spellStart"/>
      <w:r>
        <w:t>churfurst</w:t>
      </w:r>
      <w:proofErr w:type="spellEnd"/>
      <w:r>
        <w:t xml:space="preserve">, der </w:t>
      </w:r>
      <w:proofErr w:type="spellStart"/>
      <w:r>
        <w:t>hochsten</w:t>
      </w:r>
      <w:proofErr w:type="spellEnd"/>
      <w:r>
        <w:t xml:space="preserve"> </w:t>
      </w:r>
      <w:proofErr w:type="spellStart"/>
      <w:r>
        <w:t>glyder</w:t>
      </w:r>
      <w:proofErr w:type="spellEnd"/>
      <w:r>
        <w:t xml:space="preserve"> </w:t>
      </w:r>
      <w:proofErr w:type="spellStart"/>
      <w:r>
        <w:t>eyns</w:t>
      </w:r>
      <w:proofErr w:type="spellEnd"/>
      <w:r>
        <w:t xml:space="preserve"> der </w:t>
      </w:r>
      <w:proofErr w:type="spellStart"/>
      <w:r>
        <w:t>Cristenheytt</w:t>
      </w:r>
      <w:proofErr w:type="spellEnd"/>
      <w:r>
        <w:t xml:space="preserve">, der </w:t>
      </w:r>
      <w:proofErr w:type="spellStart"/>
      <w:r>
        <w:t>nit</w:t>
      </w:r>
      <w:proofErr w:type="spellEnd"/>
      <w:r>
        <w:t xml:space="preserve"> die </w:t>
      </w:r>
      <w:proofErr w:type="spellStart"/>
      <w:r>
        <w:t>kleynsten</w:t>
      </w:r>
      <w:proofErr w:type="spellEnd"/>
      <w:r>
        <w:t xml:space="preserve"> </w:t>
      </w:r>
      <w:proofErr w:type="spellStart"/>
      <w:r>
        <w:t>stym</w:t>
      </w:r>
      <w:proofErr w:type="spellEnd"/>
      <w:r>
        <w:t xml:space="preserve">, In der Itzigen </w:t>
      </w:r>
      <w:proofErr w:type="spellStart"/>
      <w:r>
        <w:t>Versamlung</w:t>
      </w:r>
      <w:proofErr w:type="spellEnd"/>
      <w:r>
        <w:t xml:space="preserve">, des </w:t>
      </w:r>
      <w:proofErr w:type="spellStart"/>
      <w:r>
        <w:t>helgen</w:t>
      </w:r>
      <w:proofErr w:type="spellEnd"/>
      <w:r>
        <w:t xml:space="preserve">, </w:t>
      </w:r>
      <w:proofErr w:type="spellStart"/>
      <w:r>
        <w:t>romischen</w:t>
      </w:r>
      <w:proofErr w:type="spellEnd"/>
      <w:r>
        <w:t xml:space="preserve"> </w:t>
      </w:r>
      <w:proofErr w:type="spellStart"/>
      <w:r>
        <w:t>reichs</w:t>
      </w:r>
      <w:proofErr w:type="spellEnd"/>
      <w:r>
        <w:t xml:space="preserve">, betrachten wellen, das </w:t>
      </w:r>
      <w:proofErr w:type="spellStart"/>
      <w:r>
        <w:t>gott</w:t>
      </w:r>
      <w:proofErr w:type="spellEnd"/>
      <w:r>
        <w:t xml:space="preserve"> der </w:t>
      </w:r>
      <w:proofErr w:type="spellStart"/>
      <w:r>
        <w:t>almechtig</w:t>
      </w:r>
      <w:proofErr w:type="spellEnd"/>
      <w:r>
        <w:t xml:space="preserve">, </w:t>
      </w:r>
      <w:proofErr w:type="spellStart"/>
      <w:r>
        <w:t>onzweifel</w:t>
      </w:r>
      <w:proofErr w:type="spellEnd"/>
      <w:r>
        <w:t xml:space="preserve"> durch </w:t>
      </w:r>
      <w:proofErr w:type="spellStart"/>
      <w:r>
        <w:t>Ingeben</w:t>
      </w:r>
      <w:proofErr w:type="spellEnd"/>
      <w:r>
        <w:t xml:space="preserve"> des </w:t>
      </w:r>
      <w:proofErr w:type="spellStart"/>
      <w:r>
        <w:t>helgen</w:t>
      </w:r>
      <w:proofErr w:type="spellEnd"/>
      <w:r>
        <w:t xml:space="preserve"> </w:t>
      </w:r>
      <w:proofErr w:type="spellStart"/>
      <w:r>
        <w:t>geystes</w:t>
      </w:r>
      <w:proofErr w:type="spellEnd"/>
      <w:r>
        <w:t xml:space="preserve">, E. F. g. In </w:t>
      </w:r>
      <w:proofErr w:type="spellStart"/>
      <w:r>
        <w:t>Irm</w:t>
      </w:r>
      <w:proofErr w:type="spellEnd"/>
      <w:r>
        <w:t xml:space="preserve"> Fürstenthum, durch </w:t>
      </w:r>
      <w:proofErr w:type="spellStart"/>
      <w:r>
        <w:t>Wünderlich</w:t>
      </w:r>
      <w:proofErr w:type="spellEnd"/>
      <w:r>
        <w:t xml:space="preserve"> werk </w:t>
      </w:r>
      <w:proofErr w:type="spellStart"/>
      <w:r>
        <w:t>Eyner</w:t>
      </w:r>
      <w:proofErr w:type="spellEnd"/>
      <w:r>
        <w:t xml:space="preserve"> </w:t>
      </w:r>
      <w:proofErr w:type="spellStart"/>
      <w:r>
        <w:t>eynige</w:t>
      </w:r>
      <w:proofErr w:type="spellEnd"/>
      <w:r>
        <w:t xml:space="preserve"> </w:t>
      </w:r>
      <w:proofErr w:type="spellStart"/>
      <w:r>
        <w:t>Personn</w:t>
      </w:r>
      <w:proofErr w:type="spellEnd"/>
      <w:r>
        <w:t xml:space="preserve">, </w:t>
      </w:r>
      <w:proofErr w:type="spellStart"/>
      <w:r>
        <w:t>eroffnet</w:t>
      </w:r>
      <w:proofErr w:type="spellEnd"/>
      <w:r>
        <w:t xml:space="preserve"> </w:t>
      </w:r>
      <w:proofErr w:type="spellStart"/>
      <w:r>
        <w:t>hatt</w:t>
      </w:r>
      <w:proofErr w:type="spellEnd"/>
      <w:r>
        <w:t xml:space="preserve">, die </w:t>
      </w:r>
      <w:proofErr w:type="spellStart"/>
      <w:r>
        <w:t>vnzälbarlichen</w:t>
      </w:r>
      <w:proofErr w:type="spellEnd"/>
      <w:r>
        <w:t xml:space="preserve"> </w:t>
      </w:r>
      <w:proofErr w:type="spellStart"/>
      <w:r>
        <w:t>mengel</w:t>
      </w:r>
      <w:proofErr w:type="spellEnd"/>
      <w:r>
        <w:t xml:space="preserve"> gebrechen </w:t>
      </w:r>
      <w:proofErr w:type="spellStart"/>
      <w:r>
        <w:t>vnnd</w:t>
      </w:r>
      <w:proofErr w:type="spellEnd"/>
      <w:r>
        <w:t xml:space="preserve"> </w:t>
      </w:r>
      <w:proofErr w:type="spellStart"/>
      <w:r>
        <w:t>Beschwernus</w:t>
      </w:r>
      <w:proofErr w:type="spellEnd"/>
      <w:r>
        <w:t xml:space="preserve">, der </w:t>
      </w:r>
      <w:proofErr w:type="spellStart"/>
      <w:r>
        <w:t>Cristlichen</w:t>
      </w:r>
      <w:proofErr w:type="spellEnd"/>
      <w:r>
        <w:t xml:space="preserve"> </w:t>
      </w:r>
      <w:proofErr w:type="spellStart"/>
      <w:r>
        <w:t>kirchen</w:t>
      </w:r>
      <w:proofErr w:type="spellEnd"/>
      <w:r>
        <w:t xml:space="preserve"> der </w:t>
      </w:r>
      <w:proofErr w:type="spellStart"/>
      <w:r>
        <w:t>gotlichen</w:t>
      </w:r>
      <w:proofErr w:type="spellEnd"/>
      <w:r>
        <w:t xml:space="preserve"> </w:t>
      </w:r>
      <w:proofErr w:type="spellStart"/>
      <w:r>
        <w:t>gerechtigkeit</w:t>
      </w:r>
      <w:proofErr w:type="spellEnd"/>
      <w:r>
        <w:t xml:space="preserve">, </w:t>
      </w:r>
      <w:proofErr w:type="spellStart"/>
      <w:r>
        <w:t>vnnd</w:t>
      </w:r>
      <w:proofErr w:type="spellEnd"/>
      <w:r>
        <w:t xml:space="preserve"> </w:t>
      </w:r>
      <w:proofErr w:type="spellStart"/>
      <w:r>
        <w:t>gemeynes</w:t>
      </w:r>
      <w:proofErr w:type="spellEnd"/>
      <w:r>
        <w:t xml:space="preserve"> Nutz, on allen Zweifel, Darum E. F. g. Itzt </w:t>
      </w:r>
      <w:proofErr w:type="spellStart"/>
      <w:r>
        <w:t>by</w:t>
      </w:r>
      <w:proofErr w:type="spellEnd"/>
      <w:r>
        <w:t xml:space="preserve"> </w:t>
      </w:r>
      <w:proofErr w:type="spellStart"/>
      <w:r>
        <w:t>Irem</w:t>
      </w:r>
      <w:proofErr w:type="spellEnd"/>
      <w:r>
        <w:t xml:space="preserve"> obersten </w:t>
      </w:r>
      <w:proofErr w:type="spellStart"/>
      <w:r>
        <w:t>haubt</w:t>
      </w:r>
      <w:proofErr w:type="spellEnd"/>
      <w:r>
        <w:t xml:space="preserve">, </w:t>
      </w:r>
      <w:proofErr w:type="spellStart"/>
      <w:r>
        <w:t>Romischer</w:t>
      </w:r>
      <w:proofErr w:type="spellEnd"/>
      <w:r>
        <w:t xml:space="preserve">, </w:t>
      </w:r>
      <w:proofErr w:type="spellStart"/>
      <w:r>
        <w:t>Koniglicher</w:t>
      </w:r>
      <w:proofErr w:type="spellEnd"/>
      <w:r>
        <w:t xml:space="preserve">, </w:t>
      </w:r>
      <w:proofErr w:type="spellStart"/>
      <w:r>
        <w:t>Maiestatt</w:t>
      </w:r>
      <w:proofErr w:type="spellEnd"/>
      <w:r>
        <w:t xml:space="preserve">, Auch </w:t>
      </w:r>
      <w:proofErr w:type="spellStart"/>
      <w:r>
        <w:t>gemeynen</w:t>
      </w:r>
      <w:proofErr w:type="spellEnd"/>
      <w:r>
        <w:t xml:space="preserve"> </w:t>
      </w:r>
      <w:proofErr w:type="spellStart"/>
      <w:r>
        <w:t>stenden</w:t>
      </w:r>
      <w:proofErr w:type="spellEnd"/>
      <w:r>
        <w:t xml:space="preserve"> des </w:t>
      </w:r>
      <w:proofErr w:type="spellStart"/>
      <w:r>
        <w:t>helgen</w:t>
      </w:r>
      <w:proofErr w:type="spellEnd"/>
      <w:r>
        <w:t xml:space="preserve"> </w:t>
      </w:r>
      <w:proofErr w:type="spellStart"/>
      <w:r>
        <w:t>reichs</w:t>
      </w:r>
      <w:proofErr w:type="spellEnd"/>
      <w:r>
        <w:t xml:space="preserve">, sollen, mit allem Ernst </w:t>
      </w:r>
      <w:proofErr w:type="spellStart"/>
      <w:r>
        <w:t>vnd</w:t>
      </w:r>
      <w:proofErr w:type="spellEnd"/>
      <w:r>
        <w:t xml:space="preserve"> </w:t>
      </w:r>
      <w:proofErr w:type="spellStart"/>
      <w:r>
        <w:t>hochstem</w:t>
      </w:r>
      <w:proofErr w:type="spellEnd"/>
      <w:r>
        <w:t xml:space="preserve"> </w:t>
      </w:r>
      <w:proofErr w:type="spellStart"/>
      <w:r>
        <w:t>Vleis</w:t>
      </w:r>
      <w:proofErr w:type="spellEnd"/>
      <w:r>
        <w:t xml:space="preserve">, Bitten, </w:t>
      </w:r>
      <w:proofErr w:type="spellStart"/>
      <w:r>
        <w:t>manen</w:t>
      </w:r>
      <w:proofErr w:type="spellEnd"/>
      <w:r>
        <w:t xml:space="preserve"> </w:t>
      </w:r>
      <w:proofErr w:type="spellStart"/>
      <w:r>
        <w:t>vnnd</w:t>
      </w:r>
      <w:proofErr w:type="spellEnd"/>
      <w:r>
        <w:t xml:space="preserve"> anhalten, das </w:t>
      </w:r>
      <w:proofErr w:type="spellStart"/>
      <w:r>
        <w:t>vff</w:t>
      </w:r>
      <w:proofErr w:type="spellEnd"/>
      <w:r>
        <w:t xml:space="preserve"> die </w:t>
      </w:r>
      <w:proofErr w:type="spellStart"/>
      <w:r>
        <w:t>bessten</w:t>
      </w:r>
      <w:proofErr w:type="spellEnd"/>
      <w:r>
        <w:t xml:space="preserve"> Weg, mittel, </w:t>
      </w:r>
      <w:proofErr w:type="spellStart"/>
      <w:r>
        <w:t>vnd</w:t>
      </w:r>
      <w:proofErr w:type="spellEnd"/>
      <w:r>
        <w:t xml:space="preserve"> fugen, So </w:t>
      </w:r>
      <w:proofErr w:type="spellStart"/>
      <w:r>
        <w:t>muglich</w:t>
      </w:r>
      <w:proofErr w:type="spellEnd"/>
      <w:r>
        <w:t xml:space="preserve"> ist, </w:t>
      </w:r>
      <w:proofErr w:type="spellStart"/>
      <w:r>
        <w:t>helffen</w:t>
      </w:r>
      <w:proofErr w:type="spellEnd"/>
      <w:r>
        <w:t xml:space="preserve"> handeln. Damit </w:t>
      </w:r>
      <w:proofErr w:type="spellStart"/>
      <w:r>
        <w:t>gottes</w:t>
      </w:r>
      <w:proofErr w:type="spellEnd"/>
      <w:r>
        <w:t xml:space="preserve"> Lob, </w:t>
      </w:r>
      <w:proofErr w:type="spellStart"/>
      <w:r>
        <w:t>ere</w:t>
      </w:r>
      <w:proofErr w:type="spellEnd"/>
      <w:r>
        <w:t xml:space="preserve">, </w:t>
      </w:r>
      <w:proofErr w:type="spellStart"/>
      <w:r>
        <w:t>gerechtigkeit</w:t>
      </w:r>
      <w:proofErr w:type="spellEnd"/>
      <w:r>
        <w:t xml:space="preserve">, auch </w:t>
      </w:r>
      <w:proofErr w:type="spellStart"/>
      <w:r>
        <w:t>gemeyner</w:t>
      </w:r>
      <w:proofErr w:type="spellEnd"/>
      <w:r>
        <w:t xml:space="preserve"> Nutz, der ganzen </w:t>
      </w:r>
      <w:proofErr w:type="spellStart"/>
      <w:r>
        <w:t>Cristenheitt</w:t>
      </w:r>
      <w:proofErr w:type="spellEnd"/>
      <w:r>
        <w:t xml:space="preserve"> </w:t>
      </w:r>
      <w:proofErr w:type="spellStart"/>
      <w:r>
        <w:t>gehanthabt</w:t>
      </w:r>
      <w:proofErr w:type="spellEnd"/>
      <w:r>
        <w:t xml:space="preserve">, </w:t>
      </w:r>
      <w:proofErr w:type="spellStart"/>
      <w:r>
        <w:t>gemert</w:t>
      </w:r>
      <w:proofErr w:type="spellEnd"/>
      <w:r>
        <w:t xml:space="preserve">, </w:t>
      </w:r>
      <w:proofErr w:type="spellStart"/>
      <w:r>
        <w:t>vnnd</w:t>
      </w:r>
      <w:proofErr w:type="spellEnd"/>
      <w:r>
        <w:t xml:space="preserve"> In allen </w:t>
      </w:r>
      <w:proofErr w:type="spellStart"/>
      <w:r>
        <w:t>Unfugen</w:t>
      </w:r>
      <w:proofErr w:type="spellEnd"/>
      <w:r>
        <w:t xml:space="preserve"> mag gebessert </w:t>
      </w:r>
      <w:proofErr w:type="spellStart"/>
      <w:r>
        <w:t>mog</w:t>
      </w:r>
      <w:proofErr w:type="spellEnd"/>
      <w:r>
        <w:t xml:space="preserve"> werden. Mit solcher </w:t>
      </w:r>
      <w:proofErr w:type="spellStart"/>
      <w:r>
        <w:t>arbeytt</w:t>
      </w:r>
      <w:proofErr w:type="spellEnd"/>
      <w:r>
        <w:t xml:space="preserve">, </w:t>
      </w:r>
      <w:proofErr w:type="spellStart"/>
      <w:r>
        <w:t>mogen</w:t>
      </w:r>
      <w:proofErr w:type="spellEnd"/>
      <w:r>
        <w:t xml:space="preserve"> on allen </w:t>
      </w:r>
      <w:proofErr w:type="spellStart"/>
      <w:r>
        <w:t>Zweifell</w:t>
      </w:r>
      <w:proofErr w:type="spellEnd"/>
      <w:r>
        <w:t xml:space="preserve">, E. F. g. </w:t>
      </w:r>
      <w:proofErr w:type="spellStart"/>
      <w:r>
        <w:t>Gots</w:t>
      </w:r>
      <w:proofErr w:type="spellEnd"/>
      <w:r>
        <w:t xml:space="preserve"> </w:t>
      </w:r>
      <w:proofErr w:type="spellStart"/>
      <w:r>
        <w:t>huld</w:t>
      </w:r>
      <w:proofErr w:type="spellEnd"/>
      <w:r>
        <w:t xml:space="preserve">, </w:t>
      </w:r>
      <w:proofErr w:type="spellStart"/>
      <w:r>
        <w:t>gnad</w:t>
      </w:r>
      <w:proofErr w:type="spellEnd"/>
      <w:r>
        <w:t xml:space="preserve"> </w:t>
      </w:r>
      <w:proofErr w:type="spellStart"/>
      <w:r>
        <w:t>vnd</w:t>
      </w:r>
      <w:proofErr w:type="spellEnd"/>
      <w:r>
        <w:t xml:space="preserve"> Ewige </w:t>
      </w:r>
      <w:proofErr w:type="spellStart"/>
      <w:r>
        <w:t>Seligkeitt</w:t>
      </w:r>
      <w:proofErr w:type="spellEnd"/>
      <w:r>
        <w:t xml:space="preserve"> erlangen </w:t>
      </w:r>
      <w:proofErr w:type="spellStart"/>
      <w:r>
        <w:t>vnd</w:t>
      </w:r>
      <w:proofErr w:type="spellEnd"/>
      <w:r>
        <w:t xml:space="preserve"> In dieser Welt von den </w:t>
      </w:r>
      <w:proofErr w:type="spellStart"/>
      <w:r>
        <w:t>Fromen</w:t>
      </w:r>
      <w:proofErr w:type="spellEnd"/>
      <w:r>
        <w:t xml:space="preserve"> Lob </w:t>
      </w:r>
      <w:proofErr w:type="spellStart"/>
      <w:r>
        <w:t>vnnd</w:t>
      </w:r>
      <w:proofErr w:type="spellEnd"/>
      <w:r>
        <w:t xml:space="preserve"> </w:t>
      </w:r>
      <w:proofErr w:type="spellStart"/>
      <w:r>
        <w:t>ere</w:t>
      </w:r>
      <w:proofErr w:type="spellEnd"/>
      <w:r>
        <w:t xml:space="preserve">, Datum </w:t>
      </w:r>
      <w:proofErr w:type="spellStart"/>
      <w:r>
        <w:t>vff</w:t>
      </w:r>
      <w:proofErr w:type="spellEnd"/>
      <w:r>
        <w:t xml:space="preserve"> </w:t>
      </w:r>
      <w:proofErr w:type="spellStart"/>
      <w:r>
        <w:t>Dorstags</w:t>
      </w:r>
      <w:proofErr w:type="spellEnd"/>
      <w:r>
        <w:t xml:space="preserve"> Nach den </w:t>
      </w:r>
      <w:proofErr w:type="spellStart"/>
      <w:r>
        <w:t>elffdausent</w:t>
      </w:r>
      <w:proofErr w:type="spellEnd"/>
      <w:r>
        <w:t xml:space="preserve"> </w:t>
      </w:r>
      <w:proofErr w:type="spellStart"/>
      <w:r>
        <w:t>Jungfrauwen</w:t>
      </w:r>
      <w:proofErr w:type="spellEnd"/>
      <w:r>
        <w:t xml:space="preserve"> tag [25 </w:t>
      </w:r>
      <w:proofErr w:type="spellStart"/>
      <w:r>
        <w:t>oct</w:t>
      </w:r>
      <w:proofErr w:type="spellEnd"/>
      <w:r>
        <w:t xml:space="preserve">.] </w:t>
      </w:r>
      <w:proofErr w:type="spellStart"/>
      <w:r>
        <w:t>xxe</w:t>
      </w:r>
      <w:proofErr w:type="spellEnd"/>
      <w:r>
        <w:t xml:space="preserve"> </w:t>
      </w:r>
      <w:proofErr w:type="spellStart"/>
      <w:r>
        <w:t>xxo</w:t>
      </w:r>
      <w:proofErr w:type="spellEnd"/>
    </w:p>
    <w:p w14:paraId="71B815D3" w14:textId="77777777" w:rsidR="0057765C" w:rsidRDefault="0057765C" w:rsidP="0057765C">
      <w:pPr>
        <w:pStyle w:val="StandardWeb"/>
      </w:pPr>
      <w:r>
        <w:t>E. F. G.</w:t>
      </w:r>
      <w:r>
        <w:br/>
      </w:r>
      <w:proofErr w:type="spellStart"/>
      <w:r>
        <w:t>Vndertheniger</w:t>
      </w:r>
      <w:proofErr w:type="spellEnd"/>
      <w:r>
        <w:br/>
        <w:t xml:space="preserve">Hans </w:t>
      </w:r>
      <w:proofErr w:type="spellStart"/>
      <w:r>
        <w:t>Lantschad</w:t>
      </w:r>
      <w:proofErr w:type="spellEnd"/>
      <w:r>
        <w:t xml:space="preserve"> zu </w:t>
      </w:r>
      <w:proofErr w:type="spellStart"/>
      <w:r>
        <w:t>Steynnach</w:t>
      </w:r>
      <w:proofErr w:type="spellEnd"/>
      <w:r>
        <w:br/>
        <w:t>Ritter</w:t>
      </w:r>
    </w:p>
    <w:p w14:paraId="2F7926A9" w14:textId="77777777" w:rsidR="0057765C" w:rsidRDefault="0057765C" w:rsidP="0057765C">
      <w:pPr>
        <w:pStyle w:val="berschrift1"/>
        <w:rPr>
          <w:sz w:val="48"/>
        </w:rPr>
      </w:pPr>
      <w:r>
        <w:t xml:space="preserve">Ain </w:t>
      </w:r>
      <w:proofErr w:type="spellStart"/>
      <w:r>
        <w:t>Missiue</w:t>
      </w:r>
      <w:proofErr w:type="spellEnd"/>
    </w:p>
    <w:p w14:paraId="55CCDDC9" w14:textId="77777777" w:rsidR="0057765C" w:rsidRDefault="0057765C" w:rsidP="0057765C">
      <w:pPr>
        <w:pStyle w:val="StandardWeb"/>
      </w:pPr>
      <w:r>
        <w:t xml:space="preserve">Ain </w:t>
      </w:r>
      <w:proofErr w:type="spellStart"/>
      <w:r>
        <w:t>Missiue</w:t>
      </w:r>
      <w:proofErr w:type="spellEnd"/>
      <w:r>
        <w:t xml:space="preserve"> von dem strengen </w:t>
      </w:r>
      <w:proofErr w:type="spellStart"/>
      <w:r>
        <w:t>vnd</w:t>
      </w:r>
      <w:proofErr w:type="spellEnd"/>
      <w:r>
        <w:t xml:space="preserve"> festen H Hans </w:t>
      </w:r>
      <w:proofErr w:type="spellStart"/>
      <w:r>
        <w:t>Landtschadt</w:t>
      </w:r>
      <w:proofErr w:type="spellEnd"/>
      <w:r>
        <w:t xml:space="preserve"> zu </w:t>
      </w:r>
      <w:proofErr w:type="spellStart"/>
      <w:r>
        <w:t>Steynach</w:t>
      </w:r>
      <w:proofErr w:type="spellEnd"/>
      <w:r>
        <w:t xml:space="preserve"> Ritter/ an den </w:t>
      </w:r>
      <w:proofErr w:type="spellStart"/>
      <w:r>
        <w:t>Durchleutigisten</w:t>
      </w:r>
      <w:proofErr w:type="spellEnd"/>
      <w:r>
        <w:t xml:space="preserve"> hoch gebornen Fürsten </w:t>
      </w:r>
      <w:proofErr w:type="spellStart"/>
      <w:r>
        <w:t>vnnd</w:t>
      </w:r>
      <w:proofErr w:type="spellEnd"/>
      <w:r>
        <w:t xml:space="preserve"> </w:t>
      </w:r>
      <w:proofErr w:type="spellStart"/>
      <w:r>
        <w:t>herren</w:t>
      </w:r>
      <w:proofErr w:type="spellEnd"/>
      <w:r>
        <w:t xml:space="preserve">/ Herren </w:t>
      </w:r>
      <w:proofErr w:type="spellStart"/>
      <w:r>
        <w:t>Ludwygen</w:t>
      </w:r>
      <w:proofErr w:type="spellEnd"/>
      <w:r>
        <w:t xml:space="preserve"> von Gottes </w:t>
      </w:r>
      <w:proofErr w:type="spellStart"/>
      <w:r>
        <w:t>genaden</w:t>
      </w:r>
      <w:proofErr w:type="spellEnd"/>
      <w:r>
        <w:t xml:space="preserve"> </w:t>
      </w:r>
      <w:proofErr w:type="spellStart"/>
      <w:r>
        <w:t>Pfaltzgrauff</w:t>
      </w:r>
      <w:proofErr w:type="spellEnd"/>
      <w:r>
        <w:t xml:space="preserve"> bey </w:t>
      </w:r>
      <w:proofErr w:type="spellStart"/>
      <w:r>
        <w:t>Reyn</w:t>
      </w:r>
      <w:proofErr w:type="spellEnd"/>
      <w:r>
        <w:t xml:space="preserve">. </w:t>
      </w:r>
      <w:proofErr w:type="spellStart"/>
      <w:r>
        <w:t>hertzog</w:t>
      </w:r>
      <w:proofErr w:type="spellEnd"/>
      <w:r>
        <w:t xml:space="preserve"> in </w:t>
      </w:r>
      <w:proofErr w:type="spellStart"/>
      <w:r>
        <w:t>Bairen</w:t>
      </w:r>
      <w:proofErr w:type="spellEnd"/>
      <w:r>
        <w:t xml:space="preserve">. des </w:t>
      </w:r>
      <w:proofErr w:type="spellStart"/>
      <w:r>
        <w:t>Hailigen</w:t>
      </w:r>
      <w:proofErr w:type="spellEnd"/>
      <w:r>
        <w:t xml:space="preserve"> Römischen Reichs </w:t>
      </w:r>
      <w:proofErr w:type="spellStart"/>
      <w:r>
        <w:t>Ertzdrugsessen</w:t>
      </w:r>
      <w:proofErr w:type="spellEnd"/>
      <w:r>
        <w:t xml:space="preserve"> </w:t>
      </w:r>
      <w:proofErr w:type="spellStart"/>
      <w:r>
        <w:t>vnd</w:t>
      </w:r>
      <w:proofErr w:type="spellEnd"/>
      <w:r>
        <w:t xml:space="preserve"> Churfürsten. Von wegen der </w:t>
      </w:r>
      <w:proofErr w:type="spellStart"/>
      <w:r>
        <w:t>götliche</w:t>
      </w:r>
      <w:proofErr w:type="spellEnd"/>
      <w:r>
        <w:t xml:space="preserve"> leer/ zu beschirmen. </w:t>
      </w:r>
      <w:proofErr w:type="spellStart"/>
      <w:r>
        <w:t>Got</w:t>
      </w:r>
      <w:proofErr w:type="spellEnd"/>
      <w:r>
        <w:t xml:space="preserve"> zu lob/ </w:t>
      </w:r>
      <w:proofErr w:type="spellStart"/>
      <w:r>
        <w:t>Vnd</w:t>
      </w:r>
      <w:proofErr w:type="spellEnd"/>
      <w:r>
        <w:t xml:space="preserve"> allen </w:t>
      </w:r>
      <w:proofErr w:type="spellStart"/>
      <w:r>
        <w:t>Chrystglaubigen</w:t>
      </w:r>
      <w:proofErr w:type="spellEnd"/>
      <w:r>
        <w:t xml:space="preserve"> </w:t>
      </w:r>
      <w:proofErr w:type="spellStart"/>
      <w:r>
        <w:t>menschen</w:t>
      </w:r>
      <w:proofErr w:type="spellEnd"/>
      <w:r>
        <w:t xml:space="preserve"> nützlich. Im </w:t>
      </w:r>
      <w:proofErr w:type="spellStart"/>
      <w:r>
        <w:t>iar</w:t>
      </w:r>
      <w:proofErr w:type="spellEnd"/>
      <w:r>
        <w:t xml:space="preserve">. 1522. </w:t>
      </w:r>
    </w:p>
    <w:p w14:paraId="2F65514C" w14:textId="77777777" w:rsidR="0057765C" w:rsidRDefault="0057765C" w:rsidP="0057765C">
      <w:pPr>
        <w:pStyle w:val="StandardWeb"/>
      </w:pPr>
      <w:proofErr w:type="spellStart"/>
      <w:r>
        <w:t>DEm</w:t>
      </w:r>
      <w:proofErr w:type="spellEnd"/>
      <w:r>
        <w:t xml:space="preserve"> </w:t>
      </w:r>
      <w:proofErr w:type="spellStart"/>
      <w:r>
        <w:t>Durchleüchtigsten</w:t>
      </w:r>
      <w:proofErr w:type="spellEnd"/>
      <w:r>
        <w:t xml:space="preserve"> </w:t>
      </w:r>
      <w:proofErr w:type="spellStart"/>
      <w:r>
        <w:t>hochgebornen</w:t>
      </w:r>
      <w:proofErr w:type="spellEnd"/>
      <w:r>
        <w:t xml:space="preserve"> Fürsten </w:t>
      </w:r>
      <w:proofErr w:type="spellStart"/>
      <w:r>
        <w:t>vnd</w:t>
      </w:r>
      <w:proofErr w:type="spellEnd"/>
      <w:r>
        <w:t xml:space="preserve"> </w:t>
      </w:r>
      <w:proofErr w:type="spellStart"/>
      <w:r>
        <w:t>herren</w:t>
      </w:r>
      <w:proofErr w:type="spellEnd"/>
      <w:r>
        <w:t xml:space="preserve">/ </w:t>
      </w:r>
      <w:proofErr w:type="spellStart"/>
      <w:r>
        <w:t>herrn</w:t>
      </w:r>
      <w:proofErr w:type="spellEnd"/>
      <w:r>
        <w:t xml:space="preserve"> Ludwigen/ von </w:t>
      </w:r>
      <w:proofErr w:type="spellStart"/>
      <w:r>
        <w:t>gots</w:t>
      </w:r>
      <w:proofErr w:type="spellEnd"/>
      <w:r>
        <w:t xml:space="preserve"> </w:t>
      </w:r>
      <w:proofErr w:type="spellStart"/>
      <w:r>
        <w:t>gnaden</w:t>
      </w:r>
      <w:proofErr w:type="spellEnd"/>
      <w:r>
        <w:t xml:space="preserve"> </w:t>
      </w:r>
      <w:proofErr w:type="spellStart"/>
      <w:r>
        <w:t>Pfaltzgraff</w:t>
      </w:r>
      <w:proofErr w:type="spellEnd"/>
      <w:r>
        <w:t xml:space="preserve"> bey </w:t>
      </w:r>
      <w:proofErr w:type="spellStart"/>
      <w:r>
        <w:t>Reyn</w:t>
      </w:r>
      <w:proofErr w:type="spellEnd"/>
      <w:r>
        <w:t xml:space="preserve"> </w:t>
      </w:r>
      <w:proofErr w:type="spellStart"/>
      <w:r>
        <w:t>Hertzogen</w:t>
      </w:r>
      <w:proofErr w:type="spellEnd"/>
      <w:r>
        <w:t xml:space="preserve">/ in </w:t>
      </w:r>
      <w:proofErr w:type="spellStart"/>
      <w:r>
        <w:t>bayren</w:t>
      </w:r>
      <w:proofErr w:type="spellEnd"/>
      <w:r>
        <w:t xml:space="preserve">/ des </w:t>
      </w:r>
      <w:proofErr w:type="spellStart"/>
      <w:r>
        <w:t>hailigen</w:t>
      </w:r>
      <w:proofErr w:type="spellEnd"/>
      <w:r>
        <w:t xml:space="preserve"> </w:t>
      </w:r>
      <w:proofErr w:type="spellStart"/>
      <w:r>
        <w:t>Römyschen</w:t>
      </w:r>
      <w:proofErr w:type="spellEnd"/>
      <w:r>
        <w:t xml:space="preserve"> </w:t>
      </w:r>
      <w:proofErr w:type="spellStart"/>
      <w:r>
        <w:t>reychs</w:t>
      </w:r>
      <w:proofErr w:type="spellEnd"/>
      <w:r>
        <w:t xml:space="preserve"> </w:t>
      </w:r>
      <w:proofErr w:type="spellStart"/>
      <w:r>
        <w:t>Ertzdrugsessen</w:t>
      </w:r>
      <w:proofErr w:type="spellEnd"/>
      <w:r>
        <w:t xml:space="preserve">/ </w:t>
      </w:r>
      <w:proofErr w:type="spellStart"/>
      <w:r>
        <w:t>vnd</w:t>
      </w:r>
      <w:proofErr w:type="spellEnd"/>
      <w:r>
        <w:t xml:space="preserve"> Churfürsten. rc. </w:t>
      </w:r>
      <w:proofErr w:type="spellStart"/>
      <w:r>
        <w:t>Enbeüt</w:t>
      </w:r>
      <w:proofErr w:type="spellEnd"/>
      <w:r>
        <w:t xml:space="preserve"> ich Hans </w:t>
      </w:r>
      <w:proofErr w:type="spellStart"/>
      <w:r>
        <w:t>Landtschadt</w:t>
      </w:r>
      <w:proofErr w:type="spellEnd"/>
      <w:r>
        <w:t xml:space="preserve"> zu </w:t>
      </w:r>
      <w:proofErr w:type="spellStart"/>
      <w:r>
        <w:t>Staynach</w:t>
      </w:r>
      <w:proofErr w:type="spellEnd"/>
      <w:r>
        <w:t xml:space="preserve"> </w:t>
      </w:r>
      <w:proofErr w:type="spellStart"/>
      <w:r>
        <w:t>Riter</w:t>
      </w:r>
      <w:proofErr w:type="spellEnd"/>
      <w:r>
        <w:t xml:space="preserve"> </w:t>
      </w:r>
      <w:proofErr w:type="spellStart"/>
      <w:r>
        <w:t>ewer</w:t>
      </w:r>
      <w:proofErr w:type="spellEnd"/>
      <w:r>
        <w:t xml:space="preserve"> F. Gnad. </w:t>
      </w:r>
      <w:proofErr w:type="spellStart"/>
      <w:r>
        <w:t>Vndertheniger</w:t>
      </w:r>
      <w:proofErr w:type="spellEnd"/>
      <w:r>
        <w:t xml:space="preserve"> </w:t>
      </w:r>
      <w:proofErr w:type="spellStart"/>
      <w:r>
        <w:t>vnnd</w:t>
      </w:r>
      <w:proofErr w:type="spellEnd"/>
      <w:r>
        <w:t xml:space="preserve"> </w:t>
      </w:r>
      <w:proofErr w:type="spellStart"/>
      <w:r>
        <w:t>verpflichter</w:t>
      </w:r>
      <w:proofErr w:type="spellEnd"/>
      <w:r>
        <w:t xml:space="preserve"> </w:t>
      </w:r>
      <w:proofErr w:type="spellStart"/>
      <w:r>
        <w:t>dyener</w:t>
      </w:r>
      <w:proofErr w:type="spellEnd"/>
      <w:r>
        <w:t xml:space="preserve">/ durch </w:t>
      </w:r>
      <w:proofErr w:type="spellStart"/>
      <w:r>
        <w:t>Got</w:t>
      </w:r>
      <w:proofErr w:type="spellEnd"/>
      <w:r>
        <w:t xml:space="preserve"> den </w:t>
      </w:r>
      <w:proofErr w:type="spellStart"/>
      <w:r>
        <w:t>schöpffer</w:t>
      </w:r>
      <w:proofErr w:type="spellEnd"/>
      <w:r>
        <w:t xml:space="preserve"> aller ding </w:t>
      </w:r>
      <w:proofErr w:type="spellStart"/>
      <w:r>
        <w:t>vil</w:t>
      </w:r>
      <w:proofErr w:type="spellEnd"/>
      <w:r>
        <w:t xml:space="preserve"> </w:t>
      </w:r>
      <w:proofErr w:type="spellStart"/>
      <w:r>
        <w:t>haylß</w:t>
      </w:r>
      <w:proofErr w:type="spellEnd"/>
      <w:r>
        <w:t xml:space="preserve">/ </w:t>
      </w:r>
      <w:proofErr w:type="spellStart"/>
      <w:r>
        <w:t>gnad</w:t>
      </w:r>
      <w:proofErr w:type="spellEnd"/>
      <w:r>
        <w:t xml:space="preserve"> </w:t>
      </w:r>
      <w:proofErr w:type="spellStart"/>
      <w:r>
        <w:t>vnd</w:t>
      </w:r>
      <w:proofErr w:type="spellEnd"/>
      <w:r>
        <w:t xml:space="preserve"> </w:t>
      </w:r>
      <w:proofErr w:type="spellStart"/>
      <w:r>
        <w:t>glückseligkait</w:t>
      </w:r>
      <w:proofErr w:type="spellEnd"/>
      <w:r>
        <w:t xml:space="preserve">/ </w:t>
      </w:r>
      <w:proofErr w:type="spellStart"/>
      <w:r>
        <w:t>dardurch</w:t>
      </w:r>
      <w:proofErr w:type="spellEnd"/>
      <w:r>
        <w:t xml:space="preserve"> </w:t>
      </w:r>
      <w:proofErr w:type="spellStart"/>
      <w:r>
        <w:t>eür</w:t>
      </w:r>
      <w:proofErr w:type="spellEnd"/>
      <w:r>
        <w:t xml:space="preserve"> Churfürstlich </w:t>
      </w:r>
      <w:proofErr w:type="spellStart"/>
      <w:r>
        <w:t>gnad</w:t>
      </w:r>
      <w:proofErr w:type="spellEnd"/>
      <w:r>
        <w:t xml:space="preserve">/ als </w:t>
      </w:r>
      <w:proofErr w:type="spellStart"/>
      <w:r>
        <w:t>ain</w:t>
      </w:r>
      <w:proofErr w:type="spellEnd"/>
      <w:r>
        <w:t xml:space="preserve"> </w:t>
      </w:r>
      <w:proofErr w:type="spellStart"/>
      <w:r>
        <w:t>erwelet</w:t>
      </w:r>
      <w:proofErr w:type="spellEnd"/>
      <w:r>
        <w:t xml:space="preserve"> (</w:t>
      </w:r>
      <w:proofErr w:type="spellStart"/>
      <w:r>
        <w:t>haupt</w:t>
      </w:r>
      <w:proofErr w:type="spellEnd"/>
      <w:r>
        <w:t xml:space="preserve">) von </w:t>
      </w:r>
      <w:proofErr w:type="spellStart"/>
      <w:r>
        <w:t>Got</w:t>
      </w:r>
      <w:proofErr w:type="spellEnd"/>
      <w:r>
        <w:t xml:space="preserve"> in der </w:t>
      </w:r>
      <w:proofErr w:type="spellStart"/>
      <w:r>
        <w:t>gantzen</w:t>
      </w:r>
      <w:proofErr w:type="spellEnd"/>
      <w:r>
        <w:t xml:space="preserve"> </w:t>
      </w:r>
      <w:proofErr w:type="spellStart"/>
      <w:r>
        <w:t>Christenhait</w:t>
      </w:r>
      <w:proofErr w:type="spellEnd"/>
      <w:r>
        <w:t xml:space="preserve"> des Christlichen glauben/ </w:t>
      </w:r>
      <w:proofErr w:type="spellStart"/>
      <w:r>
        <w:t>vnd</w:t>
      </w:r>
      <w:proofErr w:type="spellEnd"/>
      <w:r>
        <w:t xml:space="preserve"> die </w:t>
      </w:r>
      <w:proofErr w:type="spellStart"/>
      <w:r>
        <w:t>götlicht</w:t>
      </w:r>
      <w:proofErr w:type="spellEnd"/>
      <w:r>
        <w:t xml:space="preserve"> </w:t>
      </w:r>
      <w:proofErr w:type="spellStart"/>
      <w:r>
        <w:t>gerechtykait</w:t>
      </w:r>
      <w:proofErr w:type="spellEnd"/>
      <w:r>
        <w:t xml:space="preserve"> (zu </w:t>
      </w:r>
      <w:proofErr w:type="spellStart"/>
      <w:r>
        <w:t>trost</w:t>
      </w:r>
      <w:proofErr w:type="spellEnd"/>
      <w:r>
        <w:t xml:space="preserve"> </w:t>
      </w:r>
      <w:proofErr w:type="spellStart"/>
      <w:r>
        <w:t>vnd</w:t>
      </w:r>
      <w:proofErr w:type="spellEnd"/>
      <w:r>
        <w:t xml:space="preserve"> </w:t>
      </w:r>
      <w:proofErr w:type="spellStart"/>
      <w:r>
        <w:t>hayl</w:t>
      </w:r>
      <w:proofErr w:type="spellEnd"/>
      <w:r>
        <w:t xml:space="preserve"> allen </w:t>
      </w:r>
      <w:proofErr w:type="spellStart"/>
      <w:r>
        <w:t>Christglaubigen</w:t>
      </w:r>
      <w:proofErr w:type="spellEnd"/>
      <w:r>
        <w:t xml:space="preserve">) zu </w:t>
      </w:r>
      <w:proofErr w:type="spellStart"/>
      <w:r>
        <w:t>handthaben</w:t>
      </w:r>
      <w:proofErr w:type="spellEnd"/>
      <w:r>
        <w:t xml:space="preserve"> zu schützen/ zu Schirmen/ </w:t>
      </w:r>
      <w:proofErr w:type="spellStart"/>
      <w:r>
        <w:t>vnd</w:t>
      </w:r>
      <w:proofErr w:type="spellEnd"/>
      <w:r>
        <w:t xml:space="preserve"> alle </w:t>
      </w:r>
      <w:proofErr w:type="spellStart"/>
      <w:r>
        <w:t>menschen</w:t>
      </w:r>
      <w:proofErr w:type="spellEnd"/>
      <w:r>
        <w:t xml:space="preserve"> zu </w:t>
      </w:r>
      <w:proofErr w:type="spellStart"/>
      <w:r>
        <w:t>fodern</w:t>
      </w:r>
      <w:proofErr w:type="spellEnd"/>
      <w:r>
        <w:t xml:space="preserve">/ zu dem lob </w:t>
      </w:r>
      <w:proofErr w:type="spellStart"/>
      <w:r>
        <w:t>gots</w:t>
      </w:r>
      <w:proofErr w:type="spellEnd"/>
      <w:r>
        <w:t xml:space="preserve">/ </w:t>
      </w:r>
      <w:proofErr w:type="spellStart"/>
      <w:r>
        <w:t>vnd</w:t>
      </w:r>
      <w:proofErr w:type="spellEnd"/>
      <w:r>
        <w:t xml:space="preserve"> Christlichen </w:t>
      </w:r>
      <w:proofErr w:type="spellStart"/>
      <w:r>
        <w:t>glaubens</w:t>
      </w:r>
      <w:proofErr w:type="spellEnd"/>
      <w:r>
        <w:t xml:space="preserve">. rc. </w:t>
      </w:r>
      <w:proofErr w:type="spellStart"/>
      <w:r>
        <w:t>Gnedigster</w:t>
      </w:r>
      <w:proofErr w:type="spellEnd"/>
      <w:r>
        <w:t xml:space="preserve"> Fürst </w:t>
      </w:r>
      <w:proofErr w:type="spellStart"/>
      <w:r>
        <w:t>vnd</w:t>
      </w:r>
      <w:proofErr w:type="spellEnd"/>
      <w:r>
        <w:t xml:space="preserve"> </w:t>
      </w:r>
      <w:proofErr w:type="spellStart"/>
      <w:r>
        <w:t>herr</w:t>
      </w:r>
      <w:proofErr w:type="spellEnd"/>
      <w:r>
        <w:t xml:space="preserve">. Die weil ich noch die weg/ </w:t>
      </w:r>
      <w:proofErr w:type="spellStart"/>
      <w:r>
        <w:t>leyff</w:t>
      </w:r>
      <w:proofErr w:type="spellEnd"/>
      <w:r>
        <w:t xml:space="preserve">/ </w:t>
      </w:r>
      <w:proofErr w:type="spellStart"/>
      <w:r>
        <w:t>vnd</w:t>
      </w:r>
      <w:proofErr w:type="spellEnd"/>
      <w:r>
        <w:t xml:space="preserve"> das wesen der </w:t>
      </w:r>
      <w:proofErr w:type="spellStart"/>
      <w:r>
        <w:t>welt</w:t>
      </w:r>
      <w:proofErr w:type="spellEnd"/>
      <w:r>
        <w:t xml:space="preserve">/ </w:t>
      </w:r>
      <w:proofErr w:type="spellStart"/>
      <w:r>
        <w:t>yetzund</w:t>
      </w:r>
      <w:proofErr w:type="spellEnd"/>
      <w:r>
        <w:t xml:space="preserve"> </w:t>
      </w:r>
      <w:proofErr w:type="spellStart"/>
      <w:r>
        <w:t>seltzam</w:t>
      </w:r>
      <w:proofErr w:type="spellEnd"/>
      <w:r>
        <w:t xml:space="preserve"> </w:t>
      </w:r>
      <w:proofErr w:type="spellStart"/>
      <w:r>
        <w:t>vnd</w:t>
      </w:r>
      <w:proofErr w:type="spellEnd"/>
      <w:r>
        <w:t xml:space="preserve"> </w:t>
      </w:r>
      <w:proofErr w:type="spellStart"/>
      <w:r>
        <w:t>wnderbarlichen</w:t>
      </w:r>
      <w:proofErr w:type="spellEnd"/>
      <w:r>
        <w:t xml:space="preserve"> sey/ höre/ </w:t>
      </w:r>
      <w:proofErr w:type="spellStart"/>
      <w:r>
        <w:t>vnd</w:t>
      </w:r>
      <w:proofErr w:type="spellEnd"/>
      <w:r>
        <w:t xml:space="preserve"> </w:t>
      </w:r>
      <w:proofErr w:type="spellStart"/>
      <w:r>
        <w:t>erkendt</w:t>
      </w:r>
      <w:proofErr w:type="spellEnd"/>
      <w:r>
        <w:t xml:space="preserve"> </w:t>
      </w:r>
      <w:proofErr w:type="spellStart"/>
      <w:r>
        <w:t>sonderlych</w:t>
      </w:r>
      <w:proofErr w:type="spellEnd"/>
      <w:r>
        <w:t xml:space="preserve"> den weg zu Christlicher </w:t>
      </w:r>
      <w:proofErr w:type="spellStart"/>
      <w:r>
        <w:t>Seligkait</w:t>
      </w:r>
      <w:proofErr w:type="spellEnd"/>
      <w:r>
        <w:t xml:space="preserve">/ </w:t>
      </w:r>
      <w:proofErr w:type="spellStart"/>
      <w:r>
        <w:t>ferr</w:t>
      </w:r>
      <w:proofErr w:type="spellEnd"/>
      <w:r>
        <w:t xml:space="preserve"> </w:t>
      </w:r>
      <w:proofErr w:type="spellStart"/>
      <w:r>
        <w:t>vnd</w:t>
      </w:r>
      <w:proofErr w:type="spellEnd"/>
      <w:r>
        <w:t xml:space="preserve"> </w:t>
      </w:r>
      <w:proofErr w:type="spellStart"/>
      <w:r>
        <w:t>weyt</w:t>
      </w:r>
      <w:proofErr w:type="spellEnd"/>
      <w:r>
        <w:t xml:space="preserve"> übertreten/ </w:t>
      </w:r>
      <w:proofErr w:type="spellStart"/>
      <w:r>
        <w:t>Vnd</w:t>
      </w:r>
      <w:proofErr w:type="spellEnd"/>
      <w:r>
        <w:t xml:space="preserve"> von dem </w:t>
      </w:r>
      <w:proofErr w:type="spellStart"/>
      <w:r>
        <w:t>hailgen</w:t>
      </w:r>
      <w:proofErr w:type="spellEnd"/>
      <w:r>
        <w:t xml:space="preserve"> </w:t>
      </w:r>
      <w:proofErr w:type="spellStart"/>
      <w:r>
        <w:t>Euangelio</w:t>
      </w:r>
      <w:proofErr w:type="spellEnd"/>
      <w:r>
        <w:t xml:space="preserve"> </w:t>
      </w:r>
      <w:proofErr w:type="spellStart"/>
      <w:r>
        <w:t>vnd</w:t>
      </w:r>
      <w:proofErr w:type="spellEnd"/>
      <w:r>
        <w:t xml:space="preserve"> </w:t>
      </w:r>
      <w:proofErr w:type="spellStart"/>
      <w:r>
        <w:t>vnwandelbaren</w:t>
      </w:r>
      <w:proofErr w:type="spellEnd"/>
      <w:r>
        <w:t xml:space="preserve"> </w:t>
      </w:r>
      <w:proofErr w:type="spellStart"/>
      <w:r>
        <w:t>wortten</w:t>
      </w:r>
      <w:proofErr w:type="spellEnd"/>
      <w:r>
        <w:t xml:space="preserve"> </w:t>
      </w:r>
      <w:proofErr w:type="spellStart"/>
      <w:r>
        <w:t>gottes</w:t>
      </w:r>
      <w:proofErr w:type="spellEnd"/>
      <w:r>
        <w:t xml:space="preserve">/ </w:t>
      </w:r>
      <w:proofErr w:type="spellStart"/>
      <w:r>
        <w:t>abgschriten</w:t>
      </w:r>
      <w:proofErr w:type="spellEnd"/>
      <w:r>
        <w:t xml:space="preserve"> </w:t>
      </w:r>
      <w:proofErr w:type="spellStart"/>
      <w:r>
        <w:t>wirt</w:t>
      </w:r>
      <w:proofErr w:type="spellEnd"/>
      <w:r>
        <w:t xml:space="preserve">/ Sonderlichen von den so das </w:t>
      </w:r>
      <w:proofErr w:type="spellStart"/>
      <w:r>
        <w:t>haylig</w:t>
      </w:r>
      <w:proofErr w:type="spellEnd"/>
      <w:r>
        <w:t xml:space="preserve"> </w:t>
      </w:r>
      <w:proofErr w:type="spellStart"/>
      <w:r>
        <w:t>Euangelium</w:t>
      </w:r>
      <w:proofErr w:type="spellEnd"/>
      <w:r>
        <w:t xml:space="preserve"> </w:t>
      </w:r>
      <w:proofErr w:type="spellStart"/>
      <w:r>
        <w:t>vnd</w:t>
      </w:r>
      <w:proofErr w:type="spellEnd"/>
      <w:r>
        <w:t xml:space="preserve"> </w:t>
      </w:r>
      <w:proofErr w:type="spellStart"/>
      <w:r>
        <w:t>wort</w:t>
      </w:r>
      <w:proofErr w:type="spellEnd"/>
      <w:r>
        <w:t xml:space="preserve"> </w:t>
      </w:r>
      <w:proofErr w:type="spellStart"/>
      <w:r>
        <w:t>gottes</w:t>
      </w:r>
      <w:proofErr w:type="spellEnd"/>
      <w:r>
        <w:t xml:space="preserve"> der </w:t>
      </w:r>
      <w:proofErr w:type="spellStart"/>
      <w:r>
        <w:t>Christenhait</w:t>
      </w:r>
      <w:proofErr w:type="spellEnd"/>
      <w:r>
        <w:t xml:space="preserve"> zu predigen und zu verkünden </w:t>
      </w:r>
      <w:proofErr w:type="spellStart"/>
      <w:r>
        <w:t>befolhen</w:t>
      </w:r>
      <w:proofErr w:type="spellEnd"/>
      <w:r>
        <w:t xml:space="preserve"> ist/ als Bapst/ </w:t>
      </w:r>
      <w:proofErr w:type="spellStart"/>
      <w:r>
        <w:t>Cardinälen</w:t>
      </w:r>
      <w:proofErr w:type="spellEnd"/>
      <w:r>
        <w:t xml:space="preserve">/ </w:t>
      </w:r>
      <w:proofErr w:type="spellStart"/>
      <w:r>
        <w:t>Bischoffen</w:t>
      </w:r>
      <w:proofErr w:type="spellEnd"/>
      <w:r>
        <w:t xml:space="preserve">/ </w:t>
      </w:r>
      <w:proofErr w:type="spellStart"/>
      <w:r>
        <w:t>vnd</w:t>
      </w:r>
      <w:proofErr w:type="spellEnd"/>
      <w:r>
        <w:t xml:space="preserve"> Pfarren/ Die selben dann </w:t>
      </w:r>
      <w:proofErr w:type="spellStart"/>
      <w:r>
        <w:t>yetz</w:t>
      </w:r>
      <w:proofErr w:type="spellEnd"/>
      <w:r>
        <w:t xml:space="preserve"> </w:t>
      </w:r>
      <w:proofErr w:type="spellStart"/>
      <w:r>
        <w:t>vnd</w:t>
      </w:r>
      <w:proofErr w:type="spellEnd"/>
      <w:r>
        <w:t xml:space="preserve"> </w:t>
      </w:r>
      <w:proofErr w:type="spellStart"/>
      <w:r>
        <w:t>ain</w:t>
      </w:r>
      <w:proofErr w:type="spellEnd"/>
      <w:r>
        <w:t xml:space="preserve"> </w:t>
      </w:r>
      <w:proofErr w:type="spellStart"/>
      <w:r>
        <w:t>lnager</w:t>
      </w:r>
      <w:proofErr w:type="spellEnd"/>
      <w:r>
        <w:t xml:space="preserve"> zeit </w:t>
      </w:r>
      <w:proofErr w:type="spellStart"/>
      <w:r>
        <w:t>heer</w:t>
      </w:r>
      <w:proofErr w:type="spellEnd"/>
      <w:r>
        <w:t xml:space="preserve"> die </w:t>
      </w:r>
      <w:proofErr w:type="spellStart"/>
      <w:r>
        <w:t>hayligen</w:t>
      </w:r>
      <w:proofErr w:type="spellEnd"/>
      <w:r>
        <w:t xml:space="preserve"> </w:t>
      </w:r>
      <w:proofErr w:type="spellStart"/>
      <w:r>
        <w:t>Euangelien</w:t>
      </w:r>
      <w:proofErr w:type="spellEnd"/>
      <w:r>
        <w:t xml:space="preserve"> </w:t>
      </w:r>
      <w:proofErr w:type="spellStart"/>
      <w:r>
        <w:t>vnd</w:t>
      </w:r>
      <w:proofErr w:type="spellEnd"/>
      <w:r>
        <w:t xml:space="preserve"> </w:t>
      </w:r>
      <w:proofErr w:type="spellStart"/>
      <w:r>
        <w:t>wort</w:t>
      </w:r>
      <w:proofErr w:type="spellEnd"/>
      <w:r>
        <w:t xml:space="preserve"> </w:t>
      </w:r>
      <w:proofErr w:type="spellStart"/>
      <w:r>
        <w:t>gots</w:t>
      </w:r>
      <w:proofErr w:type="spellEnd"/>
      <w:r>
        <w:t xml:space="preserve"> mit </w:t>
      </w:r>
      <w:proofErr w:type="spellStart"/>
      <w:r>
        <w:t>menschen</w:t>
      </w:r>
      <w:proofErr w:type="spellEnd"/>
      <w:r>
        <w:t xml:space="preserve"> geboten </w:t>
      </w:r>
      <w:proofErr w:type="spellStart"/>
      <w:r>
        <w:t>vnd</w:t>
      </w:r>
      <w:proofErr w:type="spellEnd"/>
      <w:r>
        <w:t xml:space="preserve"> </w:t>
      </w:r>
      <w:proofErr w:type="spellStart"/>
      <w:r>
        <w:t>gesatzen</w:t>
      </w:r>
      <w:proofErr w:type="spellEnd"/>
      <w:r>
        <w:t xml:space="preserve"> </w:t>
      </w:r>
      <w:proofErr w:type="spellStart"/>
      <w:r>
        <w:t>vermüscht</w:t>
      </w:r>
      <w:proofErr w:type="spellEnd"/>
      <w:r>
        <w:t xml:space="preserve"> </w:t>
      </w:r>
      <w:proofErr w:type="spellStart"/>
      <w:r>
        <w:t>vnd</w:t>
      </w:r>
      <w:proofErr w:type="spellEnd"/>
      <w:r>
        <w:t xml:space="preserve"> </w:t>
      </w:r>
      <w:proofErr w:type="spellStart"/>
      <w:r>
        <w:t>vnlautter</w:t>
      </w:r>
      <w:proofErr w:type="spellEnd"/>
      <w:r>
        <w:t xml:space="preserve"> gemacht/ haben/ </w:t>
      </w:r>
      <w:proofErr w:type="spellStart"/>
      <w:r>
        <w:t>vnd</w:t>
      </w:r>
      <w:proofErr w:type="spellEnd"/>
      <w:r>
        <w:t xml:space="preserve"> als sich </w:t>
      </w:r>
      <w:proofErr w:type="spellStart"/>
      <w:r>
        <w:t>jm</w:t>
      </w:r>
      <w:proofErr w:type="spellEnd"/>
      <w:r>
        <w:t xml:space="preserve"> </w:t>
      </w:r>
      <w:proofErr w:type="spellStart"/>
      <w:r>
        <w:t>grund</w:t>
      </w:r>
      <w:proofErr w:type="spellEnd"/>
      <w:r>
        <w:t xml:space="preserve"> </w:t>
      </w:r>
      <w:proofErr w:type="spellStart"/>
      <w:r>
        <w:t>warlich</w:t>
      </w:r>
      <w:proofErr w:type="spellEnd"/>
      <w:r>
        <w:t xml:space="preserve"> </w:t>
      </w:r>
      <w:proofErr w:type="spellStart"/>
      <w:r>
        <w:t>erfindt</w:t>
      </w:r>
      <w:proofErr w:type="spellEnd"/>
      <w:r>
        <w:t xml:space="preserve">/ </w:t>
      </w:r>
      <w:proofErr w:type="spellStart"/>
      <w:r>
        <w:t>jrß</w:t>
      </w:r>
      <w:proofErr w:type="spellEnd"/>
      <w:r>
        <w:t xml:space="preserve"> </w:t>
      </w:r>
      <w:proofErr w:type="spellStart"/>
      <w:r>
        <w:t>aigen</w:t>
      </w:r>
      <w:proofErr w:type="spellEnd"/>
      <w:r>
        <w:t xml:space="preserve"> nutz </w:t>
      </w:r>
      <w:proofErr w:type="spellStart"/>
      <w:r>
        <w:t>vnd</w:t>
      </w:r>
      <w:proofErr w:type="spellEnd"/>
      <w:r>
        <w:t xml:space="preserve"> </w:t>
      </w:r>
      <w:proofErr w:type="spellStart"/>
      <w:r>
        <w:t>geytz</w:t>
      </w:r>
      <w:proofErr w:type="spellEnd"/>
      <w:r>
        <w:t xml:space="preserve"> halben/ der </w:t>
      </w:r>
      <w:proofErr w:type="spellStart"/>
      <w:r>
        <w:t>jr</w:t>
      </w:r>
      <w:proofErr w:type="spellEnd"/>
      <w:r>
        <w:t xml:space="preserve"> </w:t>
      </w:r>
      <w:proofErr w:type="spellStart"/>
      <w:r>
        <w:t>abgot</w:t>
      </w:r>
      <w:proofErr w:type="spellEnd"/>
      <w:r>
        <w:t xml:space="preserve"> </w:t>
      </w:r>
      <w:proofErr w:type="spellStart"/>
      <w:r>
        <w:t>vnd</w:t>
      </w:r>
      <w:proofErr w:type="spellEnd"/>
      <w:r>
        <w:t xml:space="preserve"> dem waren </w:t>
      </w:r>
      <w:proofErr w:type="spellStart"/>
      <w:r>
        <w:t>vnwandelbaren</w:t>
      </w:r>
      <w:proofErr w:type="spellEnd"/>
      <w:r>
        <w:t xml:space="preserve"> </w:t>
      </w:r>
      <w:proofErr w:type="spellStart"/>
      <w:r>
        <w:t>Euangelio</w:t>
      </w:r>
      <w:proofErr w:type="spellEnd"/>
      <w:r>
        <w:t xml:space="preserve"> </w:t>
      </w:r>
      <w:proofErr w:type="spellStart"/>
      <w:r>
        <w:t>vnd</w:t>
      </w:r>
      <w:proofErr w:type="spellEnd"/>
      <w:r>
        <w:t xml:space="preserve"> </w:t>
      </w:r>
      <w:proofErr w:type="spellStart"/>
      <w:r>
        <w:t>wort</w:t>
      </w:r>
      <w:proofErr w:type="spellEnd"/>
      <w:r>
        <w:t xml:space="preserve"> </w:t>
      </w:r>
      <w:proofErr w:type="spellStart"/>
      <w:r>
        <w:t>gots</w:t>
      </w:r>
      <w:proofErr w:type="spellEnd"/>
      <w:r>
        <w:t xml:space="preserve"> </w:t>
      </w:r>
      <w:proofErr w:type="spellStart"/>
      <w:r>
        <w:t>fürgsetzt</w:t>
      </w:r>
      <w:proofErr w:type="spellEnd"/>
      <w:r>
        <w:t xml:space="preserve"> wird/ </w:t>
      </w:r>
      <w:proofErr w:type="spellStart"/>
      <w:r>
        <w:t>vnd</w:t>
      </w:r>
      <w:proofErr w:type="spellEnd"/>
      <w:r>
        <w:t xml:space="preserve"> die </w:t>
      </w:r>
      <w:proofErr w:type="spellStart"/>
      <w:r>
        <w:t>gantze</w:t>
      </w:r>
      <w:proofErr w:type="spellEnd"/>
      <w:r>
        <w:t xml:space="preserve"> </w:t>
      </w:r>
      <w:proofErr w:type="spellStart"/>
      <w:r>
        <w:t>welt</w:t>
      </w:r>
      <w:proofErr w:type="spellEnd"/>
      <w:r>
        <w:t xml:space="preserve">/ </w:t>
      </w:r>
      <w:proofErr w:type="spellStart"/>
      <w:r>
        <w:t>gaistlich</w:t>
      </w:r>
      <w:proofErr w:type="spellEnd"/>
      <w:r>
        <w:t xml:space="preserve"> </w:t>
      </w:r>
      <w:proofErr w:type="spellStart"/>
      <w:r>
        <w:t>vnd</w:t>
      </w:r>
      <w:proofErr w:type="spellEnd"/>
      <w:r>
        <w:t xml:space="preserve"> weltlich </w:t>
      </w:r>
      <w:proofErr w:type="spellStart"/>
      <w:r>
        <w:t>regiment</w:t>
      </w:r>
      <w:proofErr w:type="spellEnd"/>
      <w:r>
        <w:t xml:space="preserve"> an sich </w:t>
      </w:r>
      <w:proofErr w:type="spellStart"/>
      <w:r>
        <w:t>nnd</w:t>
      </w:r>
      <w:proofErr w:type="spellEnd"/>
      <w:r>
        <w:t xml:space="preserve"> </w:t>
      </w:r>
      <w:proofErr w:type="spellStart"/>
      <w:r>
        <w:t>jr</w:t>
      </w:r>
      <w:proofErr w:type="spellEnd"/>
      <w:r>
        <w:t xml:space="preserve"> </w:t>
      </w:r>
      <w:proofErr w:type="spellStart"/>
      <w:r>
        <w:t>aynig</w:t>
      </w:r>
      <w:proofErr w:type="spellEnd"/>
      <w:r>
        <w:t xml:space="preserve"> Regiment zu bringen </w:t>
      </w:r>
      <w:proofErr w:type="spellStart"/>
      <w:r>
        <w:t>vndersteen</w:t>
      </w:r>
      <w:proofErr w:type="spellEnd"/>
      <w:r>
        <w:t xml:space="preserve">/ wie </w:t>
      </w:r>
      <w:proofErr w:type="spellStart"/>
      <w:r>
        <w:t>wol</w:t>
      </w:r>
      <w:proofErr w:type="spellEnd"/>
      <w:r>
        <w:t xml:space="preserve"> man </w:t>
      </w:r>
      <w:proofErr w:type="spellStart"/>
      <w:r>
        <w:t>allayn</w:t>
      </w:r>
      <w:proofErr w:type="spellEnd"/>
      <w:r>
        <w:t xml:space="preserve"> von </w:t>
      </w:r>
      <w:proofErr w:type="spellStart"/>
      <w:r>
        <w:t>Got</w:t>
      </w:r>
      <w:proofErr w:type="spellEnd"/>
      <w:r>
        <w:t xml:space="preserve"> die </w:t>
      </w:r>
      <w:proofErr w:type="spellStart"/>
      <w:r>
        <w:t>Christenschaft</w:t>
      </w:r>
      <w:proofErr w:type="spellEnd"/>
      <w:r>
        <w:t xml:space="preserve"> </w:t>
      </w:r>
      <w:proofErr w:type="spellStart"/>
      <w:r>
        <w:t>jnen</w:t>
      </w:r>
      <w:proofErr w:type="spellEnd"/>
      <w:r>
        <w:t xml:space="preserve"> als hirten/ in dem </w:t>
      </w:r>
      <w:proofErr w:type="spellStart"/>
      <w:r>
        <w:t>hailigen</w:t>
      </w:r>
      <w:proofErr w:type="spellEnd"/>
      <w:r>
        <w:t xml:space="preserve"> </w:t>
      </w:r>
      <w:proofErr w:type="spellStart"/>
      <w:r>
        <w:t>euangelio</w:t>
      </w:r>
      <w:proofErr w:type="spellEnd"/>
      <w:r>
        <w:t xml:space="preserve"> </w:t>
      </w:r>
      <w:proofErr w:type="spellStart"/>
      <w:r>
        <w:t>vnd</w:t>
      </w:r>
      <w:proofErr w:type="spellEnd"/>
      <w:r>
        <w:t xml:space="preserve"> </w:t>
      </w:r>
      <w:proofErr w:type="spellStart"/>
      <w:r>
        <w:t>wort</w:t>
      </w:r>
      <w:proofErr w:type="spellEnd"/>
      <w:r>
        <w:t xml:space="preserve"> </w:t>
      </w:r>
      <w:proofErr w:type="spellStart"/>
      <w:r>
        <w:t>gottes</w:t>
      </w:r>
      <w:proofErr w:type="spellEnd"/>
      <w:r>
        <w:t xml:space="preserve"> zu </w:t>
      </w:r>
      <w:proofErr w:type="spellStart"/>
      <w:r>
        <w:t>wayden</w:t>
      </w:r>
      <w:proofErr w:type="spellEnd"/>
      <w:r>
        <w:t xml:space="preserve"> (</w:t>
      </w:r>
      <w:proofErr w:type="spellStart"/>
      <w:r>
        <w:t>vnd</w:t>
      </w:r>
      <w:proofErr w:type="spellEnd"/>
      <w:r>
        <w:t xml:space="preserve"> </w:t>
      </w:r>
      <w:proofErr w:type="spellStart"/>
      <w:r>
        <w:t>nit</w:t>
      </w:r>
      <w:proofErr w:type="spellEnd"/>
      <w:r>
        <w:t xml:space="preserve"> zu </w:t>
      </w:r>
      <w:proofErr w:type="spellStart"/>
      <w:r>
        <w:t>beropffen</w:t>
      </w:r>
      <w:proofErr w:type="spellEnd"/>
      <w:r>
        <w:t xml:space="preserve"> oder also zu scheren) </w:t>
      </w:r>
      <w:proofErr w:type="spellStart"/>
      <w:r>
        <w:t>befolhen</w:t>
      </w:r>
      <w:proofErr w:type="spellEnd"/>
      <w:r>
        <w:t xml:space="preserve"> ist/ aber dem Römischen Kayser/ </w:t>
      </w:r>
      <w:proofErr w:type="spellStart"/>
      <w:r>
        <w:t>vnd</w:t>
      </w:r>
      <w:proofErr w:type="spellEnd"/>
      <w:r>
        <w:t xml:space="preserve"> </w:t>
      </w:r>
      <w:proofErr w:type="spellStart"/>
      <w:r>
        <w:t>eür</w:t>
      </w:r>
      <w:proofErr w:type="spellEnd"/>
      <w:r>
        <w:t xml:space="preserve"> Churfürstlichen </w:t>
      </w:r>
      <w:proofErr w:type="spellStart"/>
      <w:r>
        <w:t>gnaden</w:t>
      </w:r>
      <w:proofErr w:type="spellEnd"/>
      <w:r>
        <w:t xml:space="preserve"> mit anderen Churfürsten/ Fürsten/ </w:t>
      </w:r>
      <w:proofErr w:type="spellStart"/>
      <w:r>
        <w:t>vnd</w:t>
      </w:r>
      <w:proofErr w:type="spellEnd"/>
      <w:r>
        <w:t xml:space="preserve"> der </w:t>
      </w:r>
      <w:proofErr w:type="spellStart"/>
      <w:r>
        <w:t>Riterschafft</w:t>
      </w:r>
      <w:proofErr w:type="spellEnd"/>
      <w:r>
        <w:t xml:space="preserve">/ den ist das weltlich </w:t>
      </w:r>
      <w:proofErr w:type="spellStart"/>
      <w:r>
        <w:t>schwertt</w:t>
      </w:r>
      <w:proofErr w:type="spellEnd"/>
      <w:r>
        <w:t xml:space="preserve"> </w:t>
      </w:r>
      <w:proofErr w:type="spellStart"/>
      <w:r>
        <w:t>befolhen</w:t>
      </w:r>
      <w:proofErr w:type="spellEnd"/>
      <w:r>
        <w:t xml:space="preserve">/ damit den Christlichen glauben die </w:t>
      </w:r>
      <w:proofErr w:type="spellStart"/>
      <w:r>
        <w:t>götlich</w:t>
      </w:r>
      <w:proofErr w:type="spellEnd"/>
      <w:r>
        <w:t xml:space="preserve"> </w:t>
      </w:r>
      <w:proofErr w:type="spellStart"/>
      <w:r>
        <w:t>gerechtkait</w:t>
      </w:r>
      <w:proofErr w:type="spellEnd"/>
      <w:r>
        <w:t xml:space="preserve"> </w:t>
      </w:r>
      <w:proofErr w:type="spellStart"/>
      <w:r>
        <w:t>friden</w:t>
      </w:r>
      <w:proofErr w:type="spellEnd"/>
      <w:r>
        <w:t xml:space="preserve"> </w:t>
      </w:r>
      <w:proofErr w:type="spellStart"/>
      <w:r>
        <w:t>vnd</w:t>
      </w:r>
      <w:proofErr w:type="spellEnd"/>
      <w:r>
        <w:t xml:space="preserve"> </w:t>
      </w:r>
      <w:proofErr w:type="spellStart"/>
      <w:r>
        <w:t>gmaynen</w:t>
      </w:r>
      <w:proofErr w:type="spellEnd"/>
      <w:r>
        <w:t xml:space="preserve"> nutz/ damit zu </w:t>
      </w:r>
      <w:proofErr w:type="spellStart"/>
      <w:r>
        <w:t>handthaben</w:t>
      </w:r>
      <w:proofErr w:type="spellEnd"/>
      <w:r>
        <w:t xml:space="preserve"> zu </w:t>
      </w:r>
      <w:proofErr w:type="spellStart"/>
      <w:r>
        <w:t>schitzen</w:t>
      </w:r>
      <w:proofErr w:type="spellEnd"/>
      <w:r>
        <w:t xml:space="preserve"> </w:t>
      </w:r>
      <w:proofErr w:type="spellStart"/>
      <w:r>
        <w:t>vnd</w:t>
      </w:r>
      <w:proofErr w:type="spellEnd"/>
      <w:r>
        <w:t xml:space="preserve"> zu schirmen/ </w:t>
      </w:r>
      <w:proofErr w:type="spellStart"/>
      <w:r>
        <w:t>vnd</w:t>
      </w:r>
      <w:proofErr w:type="spellEnd"/>
      <w:r>
        <w:t xml:space="preserve"> </w:t>
      </w:r>
      <w:proofErr w:type="spellStart"/>
      <w:r>
        <w:t>beß</w:t>
      </w:r>
      <w:proofErr w:type="spellEnd"/>
      <w:r>
        <w:t xml:space="preserve"> </w:t>
      </w:r>
      <w:proofErr w:type="spellStart"/>
      <w:r>
        <w:t>vnd</w:t>
      </w:r>
      <w:proofErr w:type="spellEnd"/>
      <w:r>
        <w:t xml:space="preserve"> </w:t>
      </w:r>
      <w:proofErr w:type="spellStart"/>
      <w:r>
        <w:t>vnrecht</w:t>
      </w:r>
      <w:proofErr w:type="spellEnd"/>
      <w:r>
        <w:t xml:space="preserve"> zu straffen/ damit die </w:t>
      </w:r>
      <w:proofErr w:type="spellStart"/>
      <w:r>
        <w:t>gantz</w:t>
      </w:r>
      <w:proofErr w:type="spellEnd"/>
      <w:r>
        <w:t xml:space="preserve"> </w:t>
      </w:r>
      <w:proofErr w:type="spellStart"/>
      <w:r>
        <w:t>Christenhaitt</w:t>
      </w:r>
      <w:proofErr w:type="spellEnd"/>
      <w:r>
        <w:t xml:space="preserve"> in </w:t>
      </w:r>
      <w:proofErr w:type="spellStart"/>
      <w:r>
        <w:t>warem</w:t>
      </w:r>
      <w:proofErr w:type="spellEnd"/>
      <w:r>
        <w:t xml:space="preserve"> </w:t>
      </w:r>
      <w:proofErr w:type="spellStart"/>
      <w:r>
        <w:t>Cristlychen</w:t>
      </w:r>
      <w:proofErr w:type="spellEnd"/>
      <w:r>
        <w:t xml:space="preserve"> glauben/ in halt des </w:t>
      </w:r>
      <w:proofErr w:type="spellStart"/>
      <w:r>
        <w:t>hailigen</w:t>
      </w:r>
      <w:proofErr w:type="spellEnd"/>
      <w:r>
        <w:t xml:space="preserve"> </w:t>
      </w:r>
      <w:proofErr w:type="spellStart"/>
      <w:r>
        <w:t>Euangeliumß</w:t>
      </w:r>
      <w:proofErr w:type="spellEnd"/>
      <w:r>
        <w:t xml:space="preserve"> </w:t>
      </w:r>
      <w:proofErr w:type="spellStart"/>
      <w:r>
        <w:t>vnd</w:t>
      </w:r>
      <w:proofErr w:type="spellEnd"/>
      <w:r>
        <w:t xml:space="preserve"> </w:t>
      </w:r>
      <w:proofErr w:type="spellStart"/>
      <w:r>
        <w:t>wort</w:t>
      </w:r>
      <w:proofErr w:type="spellEnd"/>
      <w:r>
        <w:t xml:space="preserve"> </w:t>
      </w:r>
      <w:proofErr w:type="spellStart"/>
      <w:r>
        <w:t>gotes</w:t>
      </w:r>
      <w:proofErr w:type="spellEnd"/>
      <w:r>
        <w:t xml:space="preserve"> in </w:t>
      </w:r>
      <w:proofErr w:type="spellStart"/>
      <w:r>
        <w:t>friden</w:t>
      </w:r>
      <w:proofErr w:type="spellEnd"/>
      <w:r>
        <w:t xml:space="preserve"> </w:t>
      </w:r>
      <w:proofErr w:type="spellStart"/>
      <w:r>
        <w:t>vnd</w:t>
      </w:r>
      <w:proofErr w:type="spellEnd"/>
      <w:r>
        <w:t xml:space="preserve"> </w:t>
      </w:r>
      <w:proofErr w:type="spellStart"/>
      <w:r>
        <w:t>ainigkait</w:t>
      </w:r>
      <w:proofErr w:type="spellEnd"/>
      <w:r>
        <w:t xml:space="preserve"> leben/ </w:t>
      </w:r>
      <w:proofErr w:type="spellStart"/>
      <w:r>
        <w:t>vnd</w:t>
      </w:r>
      <w:proofErr w:type="spellEnd"/>
      <w:r>
        <w:t xml:space="preserve"> lob leer/ </w:t>
      </w:r>
      <w:proofErr w:type="spellStart"/>
      <w:r>
        <w:t>vnd</w:t>
      </w:r>
      <w:proofErr w:type="spellEnd"/>
      <w:r>
        <w:t xml:space="preserve"> </w:t>
      </w:r>
      <w:proofErr w:type="spellStart"/>
      <w:r>
        <w:t>dancksagung</w:t>
      </w:r>
      <w:proofErr w:type="spellEnd"/>
      <w:r>
        <w:t xml:space="preserve"> </w:t>
      </w:r>
      <w:proofErr w:type="spellStart"/>
      <w:r>
        <w:t>got</w:t>
      </w:r>
      <w:proofErr w:type="spellEnd"/>
      <w:r>
        <w:t xml:space="preserve"> dem </w:t>
      </w:r>
      <w:proofErr w:type="spellStart"/>
      <w:r>
        <w:t>Almechtigen</w:t>
      </w:r>
      <w:proofErr w:type="spellEnd"/>
      <w:r>
        <w:t xml:space="preserve"> von dem wir </w:t>
      </w:r>
      <w:proofErr w:type="spellStart"/>
      <w:r>
        <w:t>allain</w:t>
      </w:r>
      <w:proofErr w:type="spellEnd"/>
      <w:r>
        <w:t xml:space="preserve"> </w:t>
      </w:r>
      <w:proofErr w:type="spellStart"/>
      <w:r>
        <w:t>seind</w:t>
      </w:r>
      <w:proofErr w:type="spellEnd"/>
      <w:r>
        <w:t xml:space="preserve">/ </w:t>
      </w:r>
      <w:proofErr w:type="spellStart"/>
      <w:r>
        <w:t>vnd</w:t>
      </w:r>
      <w:proofErr w:type="spellEnd"/>
      <w:r>
        <w:t xml:space="preserve"> alle ding haben/ </w:t>
      </w:r>
      <w:proofErr w:type="spellStart"/>
      <w:r>
        <w:t>vnd</w:t>
      </w:r>
      <w:proofErr w:type="spellEnd"/>
      <w:r>
        <w:t xml:space="preserve"> on den wir </w:t>
      </w:r>
      <w:proofErr w:type="spellStart"/>
      <w:r>
        <w:t>nychs</w:t>
      </w:r>
      <w:proofErr w:type="spellEnd"/>
      <w:r>
        <w:t xml:space="preserve"> </w:t>
      </w:r>
      <w:proofErr w:type="spellStart"/>
      <w:r>
        <w:t>vermügen</w:t>
      </w:r>
      <w:proofErr w:type="spellEnd"/>
      <w:r>
        <w:t xml:space="preserve">/ der auch von sein </w:t>
      </w:r>
      <w:proofErr w:type="spellStart"/>
      <w:r>
        <w:t>selbs</w:t>
      </w:r>
      <w:proofErr w:type="spellEnd"/>
      <w:r>
        <w:t xml:space="preserve"> </w:t>
      </w:r>
      <w:proofErr w:type="spellStart"/>
      <w:r>
        <w:t>gietygkait</w:t>
      </w:r>
      <w:proofErr w:type="spellEnd"/>
      <w:r>
        <w:t xml:space="preserve"> </w:t>
      </w:r>
      <w:proofErr w:type="spellStart"/>
      <w:r>
        <w:t>vnd</w:t>
      </w:r>
      <w:proofErr w:type="spellEnd"/>
      <w:r>
        <w:t xml:space="preserve"> </w:t>
      </w:r>
      <w:proofErr w:type="spellStart"/>
      <w:r>
        <w:t>barmhertzikait</w:t>
      </w:r>
      <w:proofErr w:type="spellEnd"/>
      <w:r>
        <w:t xml:space="preserve"> wegen/ on </w:t>
      </w:r>
      <w:proofErr w:type="spellStart"/>
      <w:r>
        <w:t>ainigen</w:t>
      </w:r>
      <w:proofErr w:type="spellEnd"/>
      <w:r>
        <w:t xml:space="preserve"> </w:t>
      </w:r>
      <w:proofErr w:type="spellStart"/>
      <w:r>
        <w:t>vnsern</w:t>
      </w:r>
      <w:proofErr w:type="spellEnd"/>
      <w:r>
        <w:t xml:space="preserve"> verdienst </w:t>
      </w:r>
      <w:proofErr w:type="spellStart"/>
      <w:r>
        <w:t>seynem</w:t>
      </w:r>
      <w:proofErr w:type="spellEnd"/>
      <w:r>
        <w:t xml:space="preserve"> </w:t>
      </w:r>
      <w:proofErr w:type="spellStart"/>
      <w:r>
        <w:t>ainigen</w:t>
      </w:r>
      <w:proofErr w:type="spellEnd"/>
      <w:r>
        <w:t xml:space="preserve"> Sun </w:t>
      </w:r>
      <w:proofErr w:type="spellStart"/>
      <w:r>
        <w:t>Jhesum</w:t>
      </w:r>
      <w:proofErr w:type="spellEnd"/>
      <w:r>
        <w:t xml:space="preserve"> Christum in den </w:t>
      </w:r>
      <w:proofErr w:type="spellStart"/>
      <w:r>
        <w:t>bytern</w:t>
      </w:r>
      <w:proofErr w:type="spellEnd"/>
      <w:r>
        <w:t xml:space="preserve"> </w:t>
      </w:r>
      <w:proofErr w:type="spellStart"/>
      <w:r>
        <w:t>tod</w:t>
      </w:r>
      <w:proofErr w:type="spellEnd"/>
      <w:r>
        <w:t xml:space="preserve"> </w:t>
      </w:r>
      <w:proofErr w:type="spellStart"/>
      <w:r>
        <w:t>leyden</w:t>
      </w:r>
      <w:proofErr w:type="spellEnd"/>
      <w:r>
        <w:t xml:space="preserve"> </w:t>
      </w:r>
      <w:proofErr w:type="spellStart"/>
      <w:r>
        <w:t>vnd</w:t>
      </w:r>
      <w:proofErr w:type="spellEnd"/>
      <w:r>
        <w:t xml:space="preserve"> </w:t>
      </w:r>
      <w:proofErr w:type="spellStart"/>
      <w:r>
        <w:t>marter</w:t>
      </w:r>
      <w:proofErr w:type="spellEnd"/>
      <w:r>
        <w:t xml:space="preserve"> geben hat/ </w:t>
      </w:r>
      <w:proofErr w:type="spellStart"/>
      <w:r>
        <w:t>vns</w:t>
      </w:r>
      <w:proofErr w:type="spellEnd"/>
      <w:r>
        <w:t xml:space="preserve"> vom ewigen </w:t>
      </w:r>
      <w:proofErr w:type="spellStart"/>
      <w:r>
        <w:t>tod</w:t>
      </w:r>
      <w:proofErr w:type="spellEnd"/>
      <w:r>
        <w:t xml:space="preserve"> </w:t>
      </w:r>
      <w:proofErr w:type="spellStart"/>
      <w:r>
        <w:t>vnd</w:t>
      </w:r>
      <w:proofErr w:type="spellEnd"/>
      <w:r>
        <w:t xml:space="preserve"> </w:t>
      </w:r>
      <w:proofErr w:type="spellStart"/>
      <w:r>
        <w:t>sünden</w:t>
      </w:r>
      <w:proofErr w:type="spellEnd"/>
      <w:r>
        <w:t xml:space="preserve"> zu erlesen/ </w:t>
      </w:r>
      <w:proofErr w:type="spellStart"/>
      <w:r>
        <w:t>vnd</w:t>
      </w:r>
      <w:proofErr w:type="spellEnd"/>
      <w:r>
        <w:t xml:space="preserve"> gnug zu thun für </w:t>
      </w:r>
      <w:proofErr w:type="spellStart"/>
      <w:r>
        <w:t>vns</w:t>
      </w:r>
      <w:proofErr w:type="spellEnd"/>
      <w:r>
        <w:t xml:space="preserve">/ seinen </w:t>
      </w:r>
      <w:proofErr w:type="spellStart"/>
      <w:r>
        <w:t>himlischen</w:t>
      </w:r>
      <w:proofErr w:type="spellEnd"/>
      <w:r>
        <w:t xml:space="preserve"> </w:t>
      </w:r>
      <w:proofErr w:type="spellStart"/>
      <w:r>
        <w:t>vatter</w:t>
      </w:r>
      <w:proofErr w:type="spellEnd"/>
      <w:r>
        <w:t xml:space="preserve"> welche gnug </w:t>
      </w:r>
      <w:proofErr w:type="spellStart"/>
      <w:r>
        <w:t>thuung</w:t>
      </w:r>
      <w:proofErr w:type="spellEnd"/>
      <w:r>
        <w:t xml:space="preserve"> seyd die </w:t>
      </w:r>
      <w:proofErr w:type="spellStart"/>
      <w:r>
        <w:t>welt</w:t>
      </w:r>
      <w:proofErr w:type="spellEnd"/>
      <w:r>
        <w:t xml:space="preserve"> gestanden allen </w:t>
      </w:r>
      <w:proofErr w:type="spellStart"/>
      <w:r>
        <w:t>menschen</w:t>
      </w:r>
      <w:proofErr w:type="spellEnd"/>
      <w:r>
        <w:t xml:space="preserve"> </w:t>
      </w:r>
      <w:proofErr w:type="spellStart"/>
      <w:r>
        <w:t>geschepff</w:t>
      </w:r>
      <w:proofErr w:type="spellEnd"/>
      <w:r>
        <w:t xml:space="preserve">/ </w:t>
      </w:r>
      <w:proofErr w:type="spellStart"/>
      <w:r>
        <w:t>vnd</w:t>
      </w:r>
      <w:proofErr w:type="spellEnd"/>
      <w:r>
        <w:t xml:space="preserve"> </w:t>
      </w:r>
      <w:proofErr w:type="spellStart"/>
      <w:r>
        <w:t>creatur</w:t>
      </w:r>
      <w:proofErr w:type="spellEnd"/>
      <w:r>
        <w:t xml:space="preserve"> </w:t>
      </w:r>
      <w:proofErr w:type="spellStart"/>
      <w:r>
        <w:t>gotes</w:t>
      </w:r>
      <w:proofErr w:type="spellEnd"/>
      <w:r>
        <w:t xml:space="preserve"> </w:t>
      </w:r>
      <w:proofErr w:type="spellStart"/>
      <w:r>
        <w:t>nit</w:t>
      </w:r>
      <w:proofErr w:type="spellEnd"/>
      <w:r>
        <w:t xml:space="preserve"> </w:t>
      </w:r>
      <w:proofErr w:type="spellStart"/>
      <w:r>
        <w:t>vermöcht</w:t>
      </w:r>
      <w:proofErr w:type="spellEnd"/>
      <w:r>
        <w:t xml:space="preserve"> haben/ </w:t>
      </w:r>
      <w:proofErr w:type="spellStart"/>
      <w:r>
        <w:t>ausshalb</w:t>
      </w:r>
      <w:proofErr w:type="spellEnd"/>
      <w:r>
        <w:t xml:space="preserve"> des </w:t>
      </w:r>
      <w:proofErr w:type="spellStart"/>
      <w:r>
        <w:t>ainigen</w:t>
      </w:r>
      <w:proofErr w:type="spellEnd"/>
      <w:r>
        <w:t xml:space="preserve"> </w:t>
      </w:r>
      <w:proofErr w:type="spellStart"/>
      <w:r>
        <w:t>gottes</w:t>
      </w:r>
      <w:proofErr w:type="spellEnd"/>
      <w:r>
        <w:t xml:space="preserve"> Sun Jesus Christus </w:t>
      </w:r>
      <w:proofErr w:type="spellStart"/>
      <w:r>
        <w:t>warer</w:t>
      </w:r>
      <w:proofErr w:type="spellEnd"/>
      <w:r>
        <w:t xml:space="preserve"> </w:t>
      </w:r>
      <w:proofErr w:type="spellStart"/>
      <w:r>
        <w:t>got</w:t>
      </w:r>
      <w:proofErr w:type="spellEnd"/>
      <w:r>
        <w:t xml:space="preserve"> </w:t>
      </w:r>
      <w:proofErr w:type="spellStart"/>
      <w:r>
        <w:t>vnd</w:t>
      </w:r>
      <w:proofErr w:type="spellEnd"/>
      <w:r>
        <w:t xml:space="preserve"> </w:t>
      </w:r>
      <w:proofErr w:type="spellStart"/>
      <w:r>
        <w:t>mensch</w:t>
      </w:r>
      <w:proofErr w:type="spellEnd"/>
      <w:r>
        <w:t xml:space="preserve">/ der </w:t>
      </w:r>
      <w:proofErr w:type="spellStart"/>
      <w:r>
        <w:t>allain</w:t>
      </w:r>
      <w:proofErr w:type="spellEnd"/>
      <w:r>
        <w:t xml:space="preserve"> </w:t>
      </w:r>
      <w:proofErr w:type="spellStart"/>
      <w:r>
        <w:t>vmb</w:t>
      </w:r>
      <w:proofErr w:type="spellEnd"/>
      <w:r>
        <w:t xml:space="preserve"> sein </w:t>
      </w:r>
      <w:proofErr w:type="spellStart"/>
      <w:r>
        <w:t>selbs</w:t>
      </w:r>
      <w:proofErr w:type="spellEnd"/>
      <w:r>
        <w:t xml:space="preserve"> </w:t>
      </w:r>
      <w:proofErr w:type="spellStart"/>
      <w:r>
        <w:t>gnad</w:t>
      </w:r>
      <w:proofErr w:type="spellEnd"/>
      <w:r>
        <w:t xml:space="preserve"> </w:t>
      </w:r>
      <w:proofErr w:type="spellStart"/>
      <w:r>
        <w:t>vnd</w:t>
      </w:r>
      <w:proofErr w:type="spellEnd"/>
      <w:r>
        <w:t xml:space="preserve"> </w:t>
      </w:r>
      <w:proofErr w:type="spellStart"/>
      <w:r>
        <w:t>barmhertzigkait</w:t>
      </w:r>
      <w:proofErr w:type="spellEnd"/>
      <w:r>
        <w:t xml:space="preserve"> willen seinen </w:t>
      </w:r>
      <w:proofErr w:type="spellStart"/>
      <w:r>
        <w:t>himlischen</w:t>
      </w:r>
      <w:proofErr w:type="spellEnd"/>
      <w:r>
        <w:t xml:space="preserve"> </w:t>
      </w:r>
      <w:proofErr w:type="spellStart"/>
      <w:r>
        <w:t>vatter</w:t>
      </w:r>
      <w:proofErr w:type="spellEnd"/>
      <w:r>
        <w:t xml:space="preserve"> für den fall Adams/ </w:t>
      </w:r>
      <w:proofErr w:type="spellStart"/>
      <w:r>
        <w:t>vnd</w:t>
      </w:r>
      <w:proofErr w:type="spellEnd"/>
      <w:r>
        <w:t xml:space="preserve"> </w:t>
      </w:r>
      <w:proofErr w:type="spellStart"/>
      <w:r>
        <w:t>vmb</w:t>
      </w:r>
      <w:proofErr w:type="spellEnd"/>
      <w:r>
        <w:t xml:space="preserve"> aller </w:t>
      </w:r>
      <w:proofErr w:type="spellStart"/>
      <w:r>
        <w:t>Christglaubigen</w:t>
      </w:r>
      <w:proofErr w:type="spellEnd"/>
      <w:r>
        <w:t xml:space="preserve"> </w:t>
      </w:r>
      <w:proofErr w:type="spellStart"/>
      <w:r>
        <w:t>menschen</w:t>
      </w:r>
      <w:proofErr w:type="spellEnd"/>
      <w:r>
        <w:t xml:space="preserve"> </w:t>
      </w:r>
      <w:proofErr w:type="spellStart"/>
      <w:r>
        <w:t>sünde</w:t>
      </w:r>
      <w:proofErr w:type="spellEnd"/>
      <w:r>
        <w:t xml:space="preserve"> </w:t>
      </w:r>
      <w:proofErr w:type="spellStart"/>
      <w:r>
        <w:t>gnugthun</w:t>
      </w:r>
      <w:proofErr w:type="spellEnd"/>
      <w:r>
        <w:t xml:space="preserve">/ </w:t>
      </w:r>
      <w:proofErr w:type="spellStart"/>
      <w:r>
        <w:t>vnd</w:t>
      </w:r>
      <w:proofErr w:type="spellEnd"/>
      <w:r>
        <w:t xml:space="preserve"> den </w:t>
      </w:r>
      <w:proofErr w:type="spellStart"/>
      <w:r>
        <w:t>bitern</w:t>
      </w:r>
      <w:proofErr w:type="spellEnd"/>
      <w:r>
        <w:t xml:space="preserve"> </w:t>
      </w:r>
      <w:proofErr w:type="spellStart"/>
      <w:r>
        <w:t>tod</w:t>
      </w:r>
      <w:proofErr w:type="spellEnd"/>
      <w:r>
        <w:t xml:space="preserve"> </w:t>
      </w:r>
      <w:proofErr w:type="spellStart"/>
      <w:r>
        <w:t>peyn</w:t>
      </w:r>
      <w:proofErr w:type="spellEnd"/>
      <w:r>
        <w:t xml:space="preserve"> </w:t>
      </w:r>
      <w:proofErr w:type="spellStart"/>
      <w:r>
        <w:t>vnd</w:t>
      </w:r>
      <w:proofErr w:type="spellEnd"/>
      <w:r>
        <w:t xml:space="preserve"> </w:t>
      </w:r>
      <w:proofErr w:type="spellStart"/>
      <w:r>
        <w:t>marter</w:t>
      </w:r>
      <w:proofErr w:type="spellEnd"/>
      <w:r>
        <w:t xml:space="preserve"> gelitten hat/ </w:t>
      </w:r>
      <w:proofErr w:type="spellStart"/>
      <w:r>
        <w:t>vnd</w:t>
      </w:r>
      <w:proofErr w:type="spellEnd"/>
      <w:r>
        <w:t xml:space="preserve"> damit </w:t>
      </w:r>
      <w:proofErr w:type="spellStart"/>
      <w:r>
        <w:t>vns</w:t>
      </w:r>
      <w:proofErr w:type="spellEnd"/>
      <w:r>
        <w:t xml:space="preserve"> </w:t>
      </w:r>
      <w:proofErr w:type="spellStart"/>
      <w:r>
        <w:t>dz</w:t>
      </w:r>
      <w:proofErr w:type="spellEnd"/>
      <w:r>
        <w:t xml:space="preserve"> ewig leben erlangt hat/ als er </w:t>
      </w:r>
      <w:proofErr w:type="spellStart"/>
      <w:r>
        <w:t>vns</w:t>
      </w:r>
      <w:proofErr w:type="spellEnd"/>
      <w:r>
        <w:t xml:space="preserve"> dann lauter </w:t>
      </w:r>
      <w:proofErr w:type="spellStart"/>
      <w:r>
        <w:t>vnd</w:t>
      </w:r>
      <w:proofErr w:type="spellEnd"/>
      <w:r>
        <w:t xml:space="preserve"> klar in der </w:t>
      </w:r>
      <w:proofErr w:type="spellStart"/>
      <w:r>
        <w:t>hailgen</w:t>
      </w:r>
      <w:proofErr w:type="spellEnd"/>
      <w:r>
        <w:t xml:space="preserve"> </w:t>
      </w:r>
      <w:proofErr w:type="spellStart"/>
      <w:r>
        <w:t>meß</w:t>
      </w:r>
      <w:proofErr w:type="spellEnd"/>
      <w:r>
        <w:t xml:space="preserve"> die er </w:t>
      </w:r>
      <w:proofErr w:type="spellStart"/>
      <w:r>
        <w:t>auff</w:t>
      </w:r>
      <w:proofErr w:type="spellEnd"/>
      <w:r>
        <w:t xml:space="preserve"> den </w:t>
      </w:r>
      <w:proofErr w:type="spellStart"/>
      <w:r>
        <w:t>hailgen</w:t>
      </w:r>
      <w:proofErr w:type="spellEnd"/>
      <w:r>
        <w:t xml:space="preserve"> </w:t>
      </w:r>
      <w:proofErr w:type="spellStart"/>
      <w:r>
        <w:t>Gründonnstag</w:t>
      </w:r>
      <w:proofErr w:type="spellEnd"/>
      <w:r>
        <w:t xml:space="preserve"> als </w:t>
      </w:r>
      <w:proofErr w:type="spellStart"/>
      <w:r>
        <w:t>ain</w:t>
      </w:r>
      <w:proofErr w:type="spellEnd"/>
      <w:r>
        <w:t xml:space="preserve"> ewig Testament durch </w:t>
      </w:r>
      <w:proofErr w:type="spellStart"/>
      <w:r>
        <w:t>seynen</w:t>
      </w:r>
      <w:proofErr w:type="spellEnd"/>
      <w:r>
        <w:t xml:space="preserve"> waren leib/ </w:t>
      </w:r>
      <w:proofErr w:type="spellStart"/>
      <w:r>
        <w:t>flaysch</w:t>
      </w:r>
      <w:proofErr w:type="spellEnd"/>
      <w:r>
        <w:t xml:space="preserve"> </w:t>
      </w:r>
      <w:proofErr w:type="spellStart"/>
      <w:r>
        <w:t>vnd</w:t>
      </w:r>
      <w:proofErr w:type="spellEnd"/>
      <w:r>
        <w:t xml:space="preserve"> </w:t>
      </w:r>
      <w:proofErr w:type="spellStart"/>
      <w:r>
        <w:t>plut</w:t>
      </w:r>
      <w:proofErr w:type="spellEnd"/>
      <w:r>
        <w:t xml:space="preserve">/ </w:t>
      </w:r>
      <w:proofErr w:type="spellStart"/>
      <w:r>
        <w:t>vns</w:t>
      </w:r>
      <w:proofErr w:type="spellEnd"/>
      <w:r>
        <w:t xml:space="preserve"> gegeben </w:t>
      </w:r>
      <w:proofErr w:type="spellStart"/>
      <w:r>
        <w:t>auff</w:t>
      </w:r>
      <w:proofErr w:type="spellEnd"/>
      <w:r>
        <w:t xml:space="preserve"> gesetzt/ </w:t>
      </w:r>
      <w:proofErr w:type="spellStart"/>
      <w:r>
        <w:t>vnd</w:t>
      </w:r>
      <w:proofErr w:type="spellEnd"/>
      <w:r>
        <w:t xml:space="preserve"> </w:t>
      </w:r>
      <w:proofErr w:type="spellStart"/>
      <w:r>
        <w:t>darauff</w:t>
      </w:r>
      <w:proofErr w:type="spellEnd"/>
      <w:r>
        <w:t xml:space="preserve"> </w:t>
      </w:r>
      <w:proofErr w:type="spellStart"/>
      <w:r>
        <w:t>marter</w:t>
      </w:r>
      <w:proofErr w:type="spellEnd"/>
      <w:r>
        <w:t xml:space="preserve"> </w:t>
      </w:r>
      <w:proofErr w:type="spellStart"/>
      <w:r>
        <w:t>vnd</w:t>
      </w:r>
      <w:proofErr w:type="spellEnd"/>
      <w:r>
        <w:t xml:space="preserve"> </w:t>
      </w:r>
      <w:proofErr w:type="spellStart"/>
      <w:r>
        <w:t>tod</w:t>
      </w:r>
      <w:proofErr w:type="spellEnd"/>
      <w:r>
        <w:t xml:space="preserve"> für </w:t>
      </w:r>
      <w:proofErr w:type="spellStart"/>
      <w:r>
        <w:t>vnser</w:t>
      </w:r>
      <w:proofErr w:type="spellEnd"/>
      <w:r>
        <w:t xml:space="preserve"> </w:t>
      </w:r>
      <w:proofErr w:type="spellStart"/>
      <w:r>
        <w:t>sünd</w:t>
      </w:r>
      <w:proofErr w:type="spellEnd"/>
      <w:r>
        <w:t xml:space="preserve"> </w:t>
      </w:r>
      <w:proofErr w:type="spellStart"/>
      <w:r>
        <w:t>geliten</w:t>
      </w:r>
      <w:proofErr w:type="spellEnd"/>
      <w:r>
        <w:t xml:space="preserve"> </w:t>
      </w:r>
      <w:proofErr w:type="spellStart"/>
      <w:r>
        <w:t>vnd</w:t>
      </w:r>
      <w:proofErr w:type="spellEnd"/>
      <w:r>
        <w:t xml:space="preserve"> ewige </w:t>
      </w:r>
      <w:proofErr w:type="spellStart"/>
      <w:r>
        <w:t>seligkait</w:t>
      </w:r>
      <w:proofErr w:type="spellEnd"/>
      <w:r>
        <w:t xml:space="preserve"> erlangt/ </w:t>
      </w:r>
      <w:proofErr w:type="spellStart"/>
      <w:r>
        <w:t>vns</w:t>
      </w:r>
      <w:proofErr w:type="spellEnd"/>
      <w:r>
        <w:t xml:space="preserve"> selbst </w:t>
      </w:r>
      <w:proofErr w:type="spellStart"/>
      <w:r>
        <w:t>mündtlich</w:t>
      </w:r>
      <w:proofErr w:type="spellEnd"/>
      <w:r>
        <w:t xml:space="preserve"> versprochen </w:t>
      </w:r>
      <w:proofErr w:type="spellStart"/>
      <w:r>
        <w:t>vnd</w:t>
      </w:r>
      <w:proofErr w:type="spellEnd"/>
      <w:r>
        <w:t xml:space="preserve"> zu gesagt/ was wir </w:t>
      </w:r>
      <w:proofErr w:type="spellStart"/>
      <w:r>
        <w:t>seynen</w:t>
      </w:r>
      <w:proofErr w:type="spellEnd"/>
      <w:r>
        <w:t xml:space="preserve"> </w:t>
      </w:r>
      <w:proofErr w:type="spellStart"/>
      <w:r>
        <w:t>hymlischen</w:t>
      </w:r>
      <w:proofErr w:type="spellEnd"/>
      <w:r>
        <w:t xml:space="preserve"> </w:t>
      </w:r>
      <w:proofErr w:type="spellStart"/>
      <w:r>
        <w:t>vater</w:t>
      </w:r>
      <w:proofErr w:type="spellEnd"/>
      <w:r>
        <w:t xml:space="preserve"> in </w:t>
      </w:r>
      <w:proofErr w:type="spellStart"/>
      <w:r>
        <w:t>seynen</w:t>
      </w:r>
      <w:proofErr w:type="spellEnd"/>
      <w:r>
        <w:t xml:space="preserve"> </w:t>
      </w:r>
      <w:proofErr w:type="spellStart"/>
      <w:r>
        <w:t>namen</w:t>
      </w:r>
      <w:proofErr w:type="spellEnd"/>
      <w:r>
        <w:t xml:space="preserve"> bitten/ Das </w:t>
      </w:r>
      <w:proofErr w:type="spellStart"/>
      <w:r>
        <w:t>wirt</w:t>
      </w:r>
      <w:proofErr w:type="spellEnd"/>
      <w:r>
        <w:t xml:space="preserve"> er </w:t>
      </w:r>
      <w:proofErr w:type="spellStart"/>
      <w:r>
        <w:t>vns</w:t>
      </w:r>
      <w:proofErr w:type="spellEnd"/>
      <w:r>
        <w:t xml:space="preserve"> </w:t>
      </w:r>
      <w:proofErr w:type="spellStart"/>
      <w:r>
        <w:t>geweren</w:t>
      </w:r>
      <w:proofErr w:type="spellEnd"/>
      <w:r>
        <w:t xml:space="preserve">. Item da die Juden </w:t>
      </w:r>
      <w:proofErr w:type="spellStart"/>
      <w:r>
        <w:t>jinn</w:t>
      </w:r>
      <w:proofErr w:type="spellEnd"/>
      <w:r>
        <w:t xml:space="preserve"> fragten/ was </w:t>
      </w:r>
      <w:proofErr w:type="spellStart"/>
      <w:r>
        <w:t>sy</w:t>
      </w:r>
      <w:proofErr w:type="spellEnd"/>
      <w:r>
        <w:t xml:space="preserve"> </w:t>
      </w:r>
      <w:proofErr w:type="spellStart"/>
      <w:r>
        <w:t>solten</w:t>
      </w:r>
      <w:proofErr w:type="spellEnd"/>
      <w:r>
        <w:t xml:space="preserve"> thun/ </w:t>
      </w:r>
      <w:proofErr w:type="spellStart"/>
      <w:r>
        <w:t>dz</w:t>
      </w:r>
      <w:proofErr w:type="spellEnd"/>
      <w:r>
        <w:t xml:space="preserve"> </w:t>
      </w:r>
      <w:proofErr w:type="spellStart"/>
      <w:r>
        <w:t>sy</w:t>
      </w:r>
      <w:proofErr w:type="spellEnd"/>
      <w:r>
        <w:t xml:space="preserve"> selig wurden/ sprach </w:t>
      </w:r>
      <w:proofErr w:type="spellStart"/>
      <w:r>
        <w:t>got</w:t>
      </w:r>
      <w:proofErr w:type="spellEnd"/>
      <w:r>
        <w:t xml:space="preserve"> zu </w:t>
      </w:r>
      <w:proofErr w:type="spellStart"/>
      <w:r>
        <w:t>jnen</w:t>
      </w:r>
      <w:proofErr w:type="spellEnd"/>
      <w:r>
        <w:t xml:space="preserve"> </w:t>
      </w:r>
      <w:proofErr w:type="spellStart"/>
      <w:r>
        <w:t>gelaubet</w:t>
      </w:r>
      <w:proofErr w:type="spellEnd"/>
      <w:r>
        <w:t xml:space="preserve"> an den/ den ich </w:t>
      </w:r>
      <w:proofErr w:type="spellStart"/>
      <w:r>
        <w:t>gesant</w:t>
      </w:r>
      <w:proofErr w:type="spellEnd"/>
      <w:r>
        <w:t xml:space="preserve"> hab Jesum Christum. Item er spricht wer </w:t>
      </w:r>
      <w:proofErr w:type="spellStart"/>
      <w:r>
        <w:t>gelaubt</w:t>
      </w:r>
      <w:proofErr w:type="spellEnd"/>
      <w:r>
        <w:t xml:space="preserve"> </w:t>
      </w:r>
      <w:proofErr w:type="spellStart"/>
      <w:r>
        <w:t>vnd</w:t>
      </w:r>
      <w:proofErr w:type="spellEnd"/>
      <w:r>
        <w:t xml:space="preserve"> </w:t>
      </w:r>
      <w:proofErr w:type="spellStart"/>
      <w:r>
        <w:t>getaufft</w:t>
      </w:r>
      <w:proofErr w:type="spellEnd"/>
      <w:r>
        <w:t xml:space="preserve"> </w:t>
      </w:r>
      <w:proofErr w:type="spellStart"/>
      <w:r>
        <w:t>wirt</w:t>
      </w:r>
      <w:proofErr w:type="spellEnd"/>
      <w:r>
        <w:t xml:space="preserve"> ist selig. Item er spricht/ ich bin </w:t>
      </w:r>
      <w:proofErr w:type="spellStart"/>
      <w:r>
        <w:t>allain</w:t>
      </w:r>
      <w:proofErr w:type="spellEnd"/>
      <w:r>
        <w:t xml:space="preserve"> das </w:t>
      </w:r>
      <w:proofErr w:type="spellStart"/>
      <w:r>
        <w:t>thor</w:t>
      </w:r>
      <w:proofErr w:type="spellEnd"/>
      <w:r>
        <w:t xml:space="preserve">/ durch das </w:t>
      </w:r>
      <w:proofErr w:type="spellStart"/>
      <w:r>
        <w:t>jr</w:t>
      </w:r>
      <w:proofErr w:type="spellEnd"/>
      <w:r>
        <w:t xml:space="preserve"> müssen </w:t>
      </w:r>
      <w:proofErr w:type="spellStart"/>
      <w:r>
        <w:t>eingon</w:t>
      </w:r>
      <w:proofErr w:type="spellEnd"/>
      <w:r>
        <w:t xml:space="preserve"> zu der ewigen </w:t>
      </w:r>
      <w:proofErr w:type="spellStart"/>
      <w:r>
        <w:t>selykait</w:t>
      </w:r>
      <w:proofErr w:type="spellEnd"/>
      <w:r>
        <w:t xml:space="preserve">/ </w:t>
      </w:r>
      <w:proofErr w:type="spellStart"/>
      <w:r>
        <w:t>vnd</w:t>
      </w:r>
      <w:proofErr w:type="spellEnd"/>
      <w:r>
        <w:t xml:space="preserve"> wer durch </w:t>
      </w:r>
      <w:proofErr w:type="spellStart"/>
      <w:r>
        <w:t>ain</w:t>
      </w:r>
      <w:proofErr w:type="spellEnd"/>
      <w:r>
        <w:t xml:space="preserve"> ander </w:t>
      </w:r>
      <w:proofErr w:type="spellStart"/>
      <w:r>
        <w:t>thor</w:t>
      </w:r>
      <w:proofErr w:type="spellEnd"/>
      <w:r>
        <w:t xml:space="preserve"> </w:t>
      </w:r>
      <w:proofErr w:type="spellStart"/>
      <w:r>
        <w:t>eingeet</w:t>
      </w:r>
      <w:proofErr w:type="spellEnd"/>
      <w:r>
        <w:t xml:space="preserve">/ der ist </w:t>
      </w:r>
      <w:proofErr w:type="spellStart"/>
      <w:r>
        <w:t>ain</w:t>
      </w:r>
      <w:proofErr w:type="spellEnd"/>
      <w:r>
        <w:t xml:space="preserve"> </w:t>
      </w:r>
      <w:proofErr w:type="spellStart"/>
      <w:r>
        <w:t>dieb</w:t>
      </w:r>
      <w:proofErr w:type="spellEnd"/>
      <w:r>
        <w:t xml:space="preserve"> </w:t>
      </w:r>
      <w:proofErr w:type="spellStart"/>
      <w:r>
        <w:t>vnd</w:t>
      </w:r>
      <w:proofErr w:type="spellEnd"/>
      <w:r>
        <w:t xml:space="preserve"> </w:t>
      </w:r>
      <w:proofErr w:type="spellStart"/>
      <w:r>
        <w:t>mörder</w:t>
      </w:r>
      <w:proofErr w:type="spellEnd"/>
      <w:r>
        <w:t xml:space="preserve">/ Item </w:t>
      </w:r>
      <w:proofErr w:type="spellStart"/>
      <w:r>
        <w:t>got</w:t>
      </w:r>
      <w:proofErr w:type="spellEnd"/>
      <w:r>
        <w:t xml:space="preserve"> hat dem </w:t>
      </w:r>
      <w:proofErr w:type="spellStart"/>
      <w:r>
        <w:t>menschen</w:t>
      </w:r>
      <w:proofErr w:type="spellEnd"/>
      <w:r>
        <w:t xml:space="preserve"> </w:t>
      </w:r>
      <w:proofErr w:type="spellStart"/>
      <w:r>
        <w:t>jm</w:t>
      </w:r>
      <w:proofErr w:type="spellEnd"/>
      <w:r>
        <w:t xml:space="preserve"> tag </w:t>
      </w:r>
      <w:proofErr w:type="spellStart"/>
      <w:r>
        <w:t>sibentzig</w:t>
      </w:r>
      <w:proofErr w:type="spellEnd"/>
      <w:r>
        <w:t xml:space="preserve"> mal/ </w:t>
      </w:r>
      <w:proofErr w:type="spellStart"/>
      <w:r>
        <w:t>vnd</w:t>
      </w:r>
      <w:proofErr w:type="spellEnd"/>
      <w:r>
        <w:t xml:space="preserve"> als </w:t>
      </w:r>
      <w:proofErr w:type="spellStart"/>
      <w:r>
        <w:t>offt</w:t>
      </w:r>
      <w:proofErr w:type="spellEnd"/>
      <w:r>
        <w:t xml:space="preserve"> er </w:t>
      </w:r>
      <w:proofErr w:type="spellStart"/>
      <w:r>
        <w:t>begert</w:t>
      </w:r>
      <w:proofErr w:type="spellEnd"/>
      <w:r>
        <w:t xml:space="preserve"> </w:t>
      </w:r>
      <w:proofErr w:type="spellStart"/>
      <w:r>
        <w:t>verzeyhung</w:t>
      </w:r>
      <w:proofErr w:type="spellEnd"/>
      <w:r>
        <w:t xml:space="preserve"> </w:t>
      </w:r>
      <w:proofErr w:type="spellStart"/>
      <w:r>
        <w:t>seyner</w:t>
      </w:r>
      <w:proofErr w:type="spellEnd"/>
      <w:r>
        <w:t xml:space="preserve"> </w:t>
      </w:r>
      <w:proofErr w:type="spellStart"/>
      <w:r>
        <w:t>sünd</w:t>
      </w:r>
      <w:proofErr w:type="spellEnd"/>
      <w:r>
        <w:t xml:space="preserve"> versprochen/ </w:t>
      </w:r>
      <w:proofErr w:type="spellStart"/>
      <w:r>
        <w:t>vnd</w:t>
      </w:r>
      <w:proofErr w:type="spellEnd"/>
      <w:r>
        <w:t xml:space="preserve"> als </w:t>
      </w:r>
      <w:proofErr w:type="spellStart"/>
      <w:r>
        <w:t>offt</w:t>
      </w:r>
      <w:proofErr w:type="spellEnd"/>
      <w:r>
        <w:t xml:space="preserve"> der </w:t>
      </w:r>
      <w:proofErr w:type="spellStart"/>
      <w:r>
        <w:t>mensch</w:t>
      </w:r>
      <w:proofErr w:type="spellEnd"/>
      <w:r>
        <w:t xml:space="preserve"> </w:t>
      </w:r>
      <w:proofErr w:type="spellStart"/>
      <w:r>
        <w:t>ain</w:t>
      </w:r>
      <w:proofErr w:type="spellEnd"/>
      <w:r>
        <w:t xml:space="preserve"> </w:t>
      </w:r>
      <w:proofErr w:type="spellStart"/>
      <w:r>
        <w:t>seüfftzen</w:t>
      </w:r>
      <w:proofErr w:type="spellEnd"/>
      <w:r>
        <w:t xml:space="preserve"> über sein </w:t>
      </w:r>
      <w:proofErr w:type="spellStart"/>
      <w:r>
        <w:t>sünd</w:t>
      </w:r>
      <w:proofErr w:type="spellEnd"/>
      <w:r>
        <w:t xml:space="preserve"> laßt/ in </w:t>
      </w:r>
      <w:proofErr w:type="spellStart"/>
      <w:r>
        <w:t>rew</w:t>
      </w:r>
      <w:proofErr w:type="spellEnd"/>
      <w:r>
        <w:t xml:space="preserve"> </w:t>
      </w:r>
      <w:proofErr w:type="spellStart"/>
      <w:r>
        <w:t>vnd</w:t>
      </w:r>
      <w:proofErr w:type="spellEnd"/>
      <w:r>
        <w:t xml:space="preserve"> </w:t>
      </w:r>
      <w:proofErr w:type="spellStart"/>
      <w:r>
        <w:t>laid</w:t>
      </w:r>
      <w:proofErr w:type="spellEnd"/>
      <w:r>
        <w:t xml:space="preserve">/ so </w:t>
      </w:r>
      <w:proofErr w:type="spellStart"/>
      <w:r>
        <w:t>wil</w:t>
      </w:r>
      <w:proofErr w:type="spellEnd"/>
      <w:r>
        <w:t xml:space="preserve"> </w:t>
      </w:r>
      <w:proofErr w:type="spellStart"/>
      <w:r>
        <w:t>got</w:t>
      </w:r>
      <w:proofErr w:type="spellEnd"/>
      <w:r>
        <w:t xml:space="preserve"> den </w:t>
      </w:r>
      <w:proofErr w:type="spellStart"/>
      <w:r>
        <w:t>menschen</w:t>
      </w:r>
      <w:proofErr w:type="spellEnd"/>
      <w:r>
        <w:t xml:space="preserve"> </w:t>
      </w:r>
      <w:proofErr w:type="spellStart"/>
      <w:r>
        <w:t>barmhertzykait</w:t>
      </w:r>
      <w:proofErr w:type="spellEnd"/>
      <w:r>
        <w:t xml:space="preserve"> </w:t>
      </w:r>
      <w:proofErr w:type="spellStart"/>
      <w:r>
        <w:t>erzaigen</w:t>
      </w:r>
      <w:proofErr w:type="spellEnd"/>
      <w:r>
        <w:t xml:space="preserve">. Item Christus spricht </w:t>
      </w:r>
      <w:proofErr w:type="spellStart"/>
      <w:r>
        <w:t>selbs</w:t>
      </w:r>
      <w:proofErr w:type="spellEnd"/>
      <w:r>
        <w:t xml:space="preserve"> ich bin der weg die </w:t>
      </w:r>
      <w:proofErr w:type="spellStart"/>
      <w:r>
        <w:t>warhait</w:t>
      </w:r>
      <w:proofErr w:type="spellEnd"/>
      <w:r>
        <w:t xml:space="preserve">/ </w:t>
      </w:r>
      <w:proofErr w:type="spellStart"/>
      <w:r>
        <w:t>vnd</w:t>
      </w:r>
      <w:proofErr w:type="spellEnd"/>
      <w:r>
        <w:t xml:space="preserve"> das leben. Item </w:t>
      </w:r>
      <w:proofErr w:type="spellStart"/>
      <w:r>
        <w:t>got</w:t>
      </w:r>
      <w:proofErr w:type="spellEnd"/>
      <w:r>
        <w:t xml:space="preserve"> hat gesprochen/ </w:t>
      </w:r>
      <w:proofErr w:type="spellStart"/>
      <w:r>
        <w:t>vnd</w:t>
      </w:r>
      <w:proofErr w:type="spellEnd"/>
      <w:r>
        <w:t xml:space="preserve"> </w:t>
      </w:r>
      <w:proofErr w:type="spellStart"/>
      <w:r>
        <w:t>vns</w:t>
      </w:r>
      <w:proofErr w:type="spellEnd"/>
      <w:r>
        <w:t xml:space="preserve"> </w:t>
      </w:r>
      <w:proofErr w:type="spellStart"/>
      <w:r>
        <w:t>verhayssen</w:t>
      </w:r>
      <w:proofErr w:type="spellEnd"/>
      <w:r>
        <w:t xml:space="preserve">/ das </w:t>
      </w:r>
      <w:proofErr w:type="spellStart"/>
      <w:r>
        <w:t>himel</w:t>
      </w:r>
      <w:proofErr w:type="spellEnd"/>
      <w:r>
        <w:t xml:space="preserve"> </w:t>
      </w:r>
      <w:proofErr w:type="spellStart"/>
      <w:r>
        <w:t>vnd</w:t>
      </w:r>
      <w:proofErr w:type="spellEnd"/>
      <w:r>
        <w:t xml:space="preserve"> </w:t>
      </w:r>
      <w:proofErr w:type="spellStart"/>
      <w:r>
        <w:t>erdtrich</w:t>
      </w:r>
      <w:proofErr w:type="spellEnd"/>
      <w:r>
        <w:t xml:space="preserve"> </w:t>
      </w:r>
      <w:proofErr w:type="spellStart"/>
      <w:r>
        <w:t>vnd</w:t>
      </w:r>
      <w:proofErr w:type="spellEnd"/>
      <w:r>
        <w:t xml:space="preserve"> alle </w:t>
      </w:r>
      <w:proofErr w:type="spellStart"/>
      <w:r>
        <w:t>geschöpff</w:t>
      </w:r>
      <w:proofErr w:type="spellEnd"/>
      <w:r>
        <w:t xml:space="preserve"> </w:t>
      </w:r>
      <w:proofErr w:type="spellStart"/>
      <w:r>
        <w:t>ee</w:t>
      </w:r>
      <w:proofErr w:type="spellEnd"/>
      <w:r>
        <w:t xml:space="preserve"> zur </w:t>
      </w:r>
      <w:proofErr w:type="spellStart"/>
      <w:r>
        <w:t>geen</w:t>
      </w:r>
      <w:proofErr w:type="spellEnd"/>
      <w:r>
        <w:t xml:space="preserve"> müssen </w:t>
      </w:r>
      <w:proofErr w:type="spellStart"/>
      <w:r>
        <w:t>zuuor</w:t>
      </w:r>
      <w:proofErr w:type="spellEnd"/>
      <w:r>
        <w:t xml:space="preserve"> </w:t>
      </w:r>
      <w:proofErr w:type="spellStart"/>
      <w:r>
        <w:t>vnd</w:t>
      </w:r>
      <w:proofErr w:type="spellEnd"/>
      <w:r>
        <w:t xml:space="preserve"> </w:t>
      </w:r>
      <w:proofErr w:type="spellStart"/>
      <w:r>
        <w:t>Ee</w:t>
      </w:r>
      <w:proofErr w:type="spellEnd"/>
      <w:r>
        <w:t xml:space="preserve"> </w:t>
      </w:r>
      <w:proofErr w:type="spellStart"/>
      <w:r>
        <w:t>ain</w:t>
      </w:r>
      <w:proofErr w:type="spellEnd"/>
      <w:r>
        <w:t xml:space="preserve"> </w:t>
      </w:r>
      <w:proofErr w:type="spellStart"/>
      <w:r>
        <w:t>buchstab</w:t>
      </w:r>
      <w:proofErr w:type="spellEnd"/>
      <w:r>
        <w:t xml:space="preserve"> oder </w:t>
      </w:r>
      <w:proofErr w:type="spellStart"/>
      <w:r>
        <w:t>Pynckttlyn</w:t>
      </w:r>
      <w:proofErr w:type="spellEnd"/>
      <w:r>
        <w:t xml:space="preserve">/ </w:t>
      </w:r>
      <w:proofErr w:type="spellStart"/>
      <w:r>
        <w:t>ann</w:t>
      </w:r>
      <w:proofErr w:type="spellEnd"/>
      <w:r>
        <w:t xml:space="preserve"> dem </w:t>
      </w:r>
      <w:proofErr w:type="spellStart"/>
      <w:r>
        <w:t>mynsten</w:t>
      </w:r>
      <w:proofErr w:type="spellEnd"/>
      <w:r>
        <w:t xml:space="preserve"> </w:t>
      </w:r>
      <w:proofErr w:type="spellStart"/>
      <w:r>
        <w:t>Seyner</w:t>
      </w:r>
      <w:proofErr w:type="spellEnd"/>
      <w:r>
        <w:t xml:space="preserve"> </w:t>
      </w:r>
      <w:proofErr w:type="spellStart"/>
      <w:r>
        <w:t>wortt</w:t>
      </w:r>
      <w:proofErr w:type="spellEnd"/>
      <w:r>
        <w:t xml:space="preserve"> </w:t>
      </w:r>
      <w:proofErr w:type="spellStart"/>
      <w:r>
        <w:t>aynem</w:t>
      </w:r>
      <w:proofErr w:type="spellEnd"/>
      <w:r>
        <w:t xml:space="preserve"> </w:t>
      </w:r>
      <w:proofErr w:type="spellStart"/>
      <w:r>
        <w:t>vergeen</w:t>
      </w:r>
      <w:proofErr w:type="spellEnd"/>
      <w:r>
        <w:t xml:space="preserve"> </w:t>
      </w:r>
      <w:proofErr w:type="spellStart"/>
      <w:r>
        <w:t>wirt</w:t>
      </w:r>
      <w:proofErr w:type="spellEnd"/>
      <w:r>
        <w:t xml:space="preserve">. </w:t>
      </w:r>
    </w:p>
    <w:p w14:paraId="5CEC8BF3" w14:textId="77777777" w:rsidR="0057765C" w:rsidRDefault="0057765C" w:rsidP="0057765C">
      <w:pPr>
        <w:pStyle w:val="StandardWeb"/>
      </w:pPr>
      <w:r>
        <w:t xml:space="preserve">Item der </w:t>
      </w:r>
      <w:proofErr w:type="spellStart"/>
      <w:r>
        <w:t>gleychen</w:t>
      </w:r>
      <w:proofErr w:type="spellEnd"/>
      <w:r>
        <w:t xml:space="preserve"> </w:t>
      </w:r>
      <w:proofErr w:type="spellStart"/>
      <w:r>
        <w:t>seind</w:t>
      </w:r>
      <w:proofErr w:type="spellEnd"/>
      <w:r>
        <w:t xml:space="preserve"> die </w:t>
      </w:r>
      <w:proofErr w:type="spellStart"/>
      <w:r>
        <w:t>gantzen</w:t>
      </w:r>
      <w:proofErr w:type="spellEnd"/>
      <w:r>
        <w:t xml:space="preserve"> </w:t>
      </w:r>
      <w:proofErr w:type="spellStart"/>
      <w:r>
        <w:t>Euangely</w:t>
      </w:r>
      <w:proofErr w:type="spellEnd"/>
      <w:r>
        <w:t xml:space="preserve"> </w:t>
      </w:r>
      <w:proofErr w:type="spellStart"/>
      <w:r>
        <w:t>vnd</w:t>
      </w:r>
      <w:proofErr w:type="spellEnd"/>
      <w:r>
        <w:t xml:space="preserve"> die </w:t>
      </w:r>
      <w:proofErr w:type="spellStart"/>
      <w:r>
        <w:t>hailge</w:t>
      </w:r>
      <w:proofErr w:type="spellEnd"/>
      <w:r>
        <w:t xml:space="preserve"> </w:t>
      </w:r>
      <w:proofErr w:type="spellStart"/>
      <w:r>
        <w:t>geschrifft</w:t>
      </w:r>
      <w:proofErr w:type="spellEnd"/>
      <w:r>
        <w:t xml:space="preserve"> der </w:t>
      </w:r>
      <w:proofErr w:type="spellStart"/>
      <w:r>
        <w:t>wort</w:t>
      </w:r>
      <w:proofErr w:type="spellEnd"/>
      <w:r>
        <w:t xml:space="preserve"> </w:t>
      </w:r>
      <w:proofErr w:type="spellStart"/>
      <w:r>
        <w:t>gottes</w:t>
      </w:r>
      <w:proofErr w:type="spellEnd"/>
      <w:r>
        <w:t xml:space="preserve">/ </w:t>
      </w:r>
      <w:proofErr w:type="spellStart"/>
      <w:r>
        <w:t>vol</w:t>
      </w:r>
      <w:proofErr w:type="spellEnd"/>
      <w:r>
        <w:t xml:space="preserve">/ </w:t>
      </w:r>
      <w:proofErr w:type="spellStart"/>
      <w:r>
        <w:t>vol</w:t>
      </w:r>
      <w:proofErr w:type="spellEnd"/>
      <w:r>
        <w:t xml:space="preserve">/ Die </w:t>
      </w:r>
      <w:proofErr w:type="spellStart"/>
      <w:r>
        <w:t>weyl</w:t>
      </w:r>
      <w:proofErr w:type="spellEnd"/>
      <w:r>
        <w:t xml:space="preserve"> nun </w:t>
      </w:r>
      <w:proofErr w:type="spellStart"/>
      <w:r>
        <w:t>Got</w:t>
      </w:r>
      <w:proofErr w:type="spellEnd"/>
      <w:r>
        <w:t xml:space="preserve"> </w:t>
      </w:r>
      <w:proofErr w:type="spellStart"/>
      <w:r>
        <w:t>nit</w:t>
      </w:r>
      <w:proofErr w:type="spellEnd"/>
      <w:r>
        <w:t xml:space="preserve"> liegen </w:t>
      </w:r>
      <w:proofErr w:type="spellStart"/>
      <w:r>
        <w:t>kan</w:t>
      </w:r>
      <w:proofErr w:type="spellEnd"/>
      <w:r>
        <w:t xml:space="preserve">/ oder mag/ </w:t>
      </w:r>
      <w:proofErr w:type="spellStart"/>
      <w:r>
        <w:t>Vnd</w:t>
      </w:r>
      <w:proofErr w:type="spellEnd"/>
      <w:r>
        <w:t xml:space="preserve"> auch </w:t>
      </w:r>
      <w:proofErr w:type="spellStart"/>
      <w:r>
        <w:t>wa</w:t>
      </w:r>
      <w:proofErr w:type="spellEnd"/>
      <w:r>
        <w:t xml:space="preserve"> seyn </w:t>
      </w:r>
      <w:proofErr w:type="spellStart"/>
      <w:r>
        <w:t>haylige</w:t>
      </w:r>
      <w:proofErr w:type="spellEnd"/>
      <w:r>
        <w:t xml:space="preserve"> </w:t>
      </w:r>
      <w:proofErr w:type="spellStart"/>
      <w:r>
        <w:t>Euangely</w:t>
      </w:r>
      <w:proofErr w:type="spellEnd"/>
      <w:r>
        <w:t xml:space="preserve">/ </w:t>
      </w:r>
      <w:proofErr w:type="spellStart"/>
      <w:r>
        <w:t>Vnnd</w:t>
      </w:r>
      <w:proofErr w:type="spellEnd"/>
      <w:r>
        <w:t xml:space="preserve"> </w:t>
      </w:r>
      <w:proofErr w:type="spellStart"/>
      <w:r>
        <w:t>seynet</w:t>
      </w:r>
      <w:proofErr w:type="spellEnd"/>
      <w:r>
        <w:t xml:space="preserve"> </w:t>
      </w:r>
      <w:proofErr w:type="spellStart"/>
      <w:r>
        <w:t>wort</w:t>
      </w:r>
      <w:proofErr w:type="spellEnd"/>
      <w:r>
        <w:t xml:space="preserve"> </w:t>
      </w:r>
      <w:proofErr w:type="spellStart"/>
      <w:r>
        <w:t>nit</w:t>
      </w:r>
      <w:proofErr w:type="spellEnd"/>
      <w:r>
        <w:t xml:space="preserve"> </w:t>
      </w:r>
      <w:proofErr w:type="spellStart"/>
      <w:r>
        <w:t>volkommment</w:t>
      </w:r>
      <w:proofErr w:type="spellEnd"/>
      <w:r>
        <w:t xml:space="preserve"> </w:t>
      </w:r>
      <w:proofErr w:type="spellStart"/>
      <w:r>
        <w:t>Warhafftt</w:t>
      </w:r>
      <w:proofErr w:type="spellEnd"/>
      <w:r>
        <w:t xml:space="preserve"> </w:t>
      </w:r>
      <w:proofErr w:type="spellStart"/>
      <w:r>
        <w:t>vnnd</w:t>
      </w:r>
      <w:proofErr w:type="spellEnd"/>
      <w:r>
        <w:t xml:space="preserve"> </w:t>
      </w:r>
      <w:proofErr w:type="spellStart"/>
      <w:r>
        <w:t>gnugsam</w:t>
      </w:r>
      <w:proofErr w:type="spellEnd"/>
      <w:r>
        <w:t xml:space="preserve"> </w:t>
      </w:r>
      <w:proofErr w:type="spellStart"/>
      <w:r>
        <w:t>weren</w:t>
      </w:r>
      <w:proofErr w:type="spellEnd"/>
      <w:r>
        <w:t xml:space="preserve"> dem </w:t>
      </w:r>
      <w:proofErr w:type="spellStart"/>
      <w:r>
        <w:t>Mennschen</w:t>
      </w:r>
      <w:proofErr w:type="spellEnd"/>
      <w:r>
        <w:t xml:space="preserve">/ zu </w:t>
      </w:r>
      <w:proofErr w:type="spellStart"/>
      <w:r>
        <w:t>Ewyger</w:t>
      </w:r>
      <w:proofErr w:type="spellEnd"/>
      <w:r>
        <w:t xml:space="preserve"> </w:t>
      </w:r>
      <w:proofErr w:type="spellStart"/>
      <w:r>
        <w:t>selygkait</w:t>
      </w:r>
      <w:proofErr w:type="spellEnd"/>
      <w:r>
        <w:t xml:space="preserve">/ So wer </w:t>
      </w:r>
      <w:proofErr w:type="spellStart"/>
      <w:r>
        <w:t>Got</w:t>
      </w:r>
      <w:proofErr w:type="spellEnd"/>
      <w:r>
        <w:t xml:space="preserve"> </w:t>
      </w:r>
      <w:proofErr w:type="spellStart"/>
      <w:r>
        <w:t>nit</w:t>
      </w:r>
      <w:proofErr w:type="spellEnd"/>
      <w:r>
        <w:t xml:space="preserve"> </w:t>
      </w:r>
      <w:proofErr w:type="spellStart"/>
      <w:r>
        <w:t>got</w:t>
      </w:r>
      <w:proofErr w:type="spellEnd"/>
      <w:r>
        <w:t xml:space="preserve">/ noch </w:t>
      </w:r>
      <w:proofErr w:type="spellStart"/>
      <w:r>
        <w:t>Almechtyg</w:t>
      </w:r>
      <w:proofErr w:type="spellEnd"/>
      <w:r>
        <w:t xml:space="preserve">. Als </w:t>
      </w:r>
      <w:proofErr w:type="spellStart"/>
      <w:r>
        <w:t>eüwr</w:t>
      </w:r>
      <w:proofErr w:type="spellEnd"/>
      <w:r>
        <w:t xml:space="preserve"> Fürstlich Gnad. On </w:t>
      </w:r>
      <w:proofErr w:type="spellStart"/>
      <w:r>
        <w:t>zweifel</w:t>
      </w:r>
      <w:proofErr w:type="spellEnd"/>
      <w:r>
        <w:t xml:space="preserve">/ </w:t>
      </w:r>
      <w:proofErr w:type="spellStart"/>
      <w:r>
        <w:t>vnd</w:t>
      </w:r>
      <w:proofErr w:type="spellEnd"/>
      <w:r>
        <w:t xml:space="preserve"> alle </w:t>
      </w:r>
      <w:proofErr w:type="spellStart"/>
      <w:r>
        <w:t>menschen</w:t>
      </w:r>
      <w:proofErr w:type="spellEnd"/>
      <w:r>
        <w:t xml:space="preserve"> </w:t>
      </w:r>
      <w:proofErr w:type="spellStart"/>
      <w:r>
        <w:t>wol</w:t>
      </w:r>
      <w:proofErr w:type="spellEnd"/>
      <w:r>
        <w:t xml:space="preserve"> </w:t>
      </w:r>
      <w:proofErr w:type="spellStart"/>
      <w:r>
        <w:t>versten</w:t>
      </w:r>
      <w:proofErr w:type="spellEnd"/>
      <w:r>
        <w:t xml:space="preserve"> </w:t>
      </w:r>
      <w:proofErr w:type="spellStart"/>
      <w:r>
        <w:t>vnd</w:t>
      </w:r>
      <w:proofErr w:type="spellEnd"/>
      <w:r>
        <w:t xml:space="preserve"> ermessen/ so noch Gott </w:t>
      </w:r>
      <w:proofErr w:type="spellStart"/>
      <w:r>
        <w:t>selbs</w:t>
      </w:r>
      <w:proofErr w:type="spellEnd"/>
      <w:r>
        <w:t xml:space="preserve"> </w:t>
      </w:r>
      <w:proofErr w:type="spellStart"/>
      <w:r>
        <w:t>sprycht</w:t>
      </w:r>
      <w:proofErr w:type="spellEnd"/>
      <w:r>
        <w:t xml:space="preserve">/ das von </w:t>
      </w:r>
      <w:proofErr w:type="spellStart"/>
      <w:r>
        <w:t>Seynem</w:t>
      </w:r>
      <w:proofErr w:type="spellEnd"/>
      <w:r>
        <w:t xml:space="preserve"> </w:t>
      </w:r>
      <w:proofErr w:type="spellStart"/>
      <w:r>
        <w:t>Euangelio</w:t>
      </w:r>
      <w:proofErr w:type="spellEnd"/>
      <w:r>
        <w:t xml:space="preserve"> </w:t>
      </w:r>
      <w:proofErr w:type="spellStart"/>
      <w:r>
        <w:t>vnd</w:t>
      </w:r>
      <w:proofErr w:type="spellEnd"/>
      <w:r>
        <w:t xml:space="preserve"> </w:t>
      </w:r>
      <w:proofErr w:type="spellStart"/>
      <w:r>
        <w:t>seynem</w:t>
      </w:r>
      <w:proofErr w:type="spellEnd"/>
      <w:r>
        <w:t xml:space="preserve"> </w:t>
      </w:r>
      <w:proofErr w:type="spellStart"/>
      <w:r>
        <w:t>wort</w:t>
      </w:r>
      <w:proofErr w:type="spellEnd"/>
      <w:r>
        <w:t xml:space="preserve"> </w:t>
      </w:r>
      <w:proofErr w:type="spellStart"/>
      <w:r>
        <w:t>nyemandt</w:t>
      </w:r>
      <w:proofErr w:type="spellEnd"/>
      <w:r>
        <w:t xml:space="preserve"> </w:t>
      </w:r>
      <w:proofErr w:type="spellStart"/>
      <w:r>
        <w:t>dartzu</w:t>
      </w:r>
      <w:proofErr w:type="spellEnd"/>
      <w:r>
        <w:t xml:space="preserve">/ Oder </w:t>
      </w:r>
      <w:proofErr w:type="spellStart"/>
      <w:r>
        <w:t>daruon</w:t>
      </w:r>
      <w:proofErr w:type="spellEnd"/>
      <w:r>
        <w:t xml:space="preserve"> </w:t>
      </w:r>
      <w:proofErr w:type="spellStart"/>
      <w:r>
        <w:t>gethon</w:t>
      </w:r>
      <w:proofErr w:type="spellEnd"/>
      <w:r>
        <w:t xml:space="preserve">/ </w:t>
      </w:r>
      <w:proofErr w:type="spellStart"/>
      <w:r>
        <w:t>kanm</w:t>
      </w:r>
      <w:proofErr w:type="spellEnd"/>
      <w:r>
        <w:t xml:space="preserve"> oder soll oder mag/ So künden </w:t>
      </w:r>
      <w:proofErr w:type="spellStart"/>
      <w:r>
        <w:t>Eür</w:t>
      </w:r>
      <w:proofErr w:type="spellEnd"/>
      <w:r>
        <w:t xml:space="preserve"> Fürstlich Gnad/ </w:t>
      </w:r>
      <w:proofErr w:type="spellStart"/>
      <w:r>
        <w:t>Vnnd</w:t>
      </w:r>
      <w:proofErr w:type="spellEnd"/>
      <w:r>
        <w:t xml:space="preserve"> all gut Christen </w:t>
      </w:r>
      <w:proofErr w:type="spellStart"/>
      <w:r>
        <w:t>mensschen</w:t>
      </w:r>
      <w:proofErr w:type="spellEnd"/>
      <w:r>
        <w:t xml:space="preserve"> </w:t>
      </w:r>
      <w:proofErr w:type="spellStart"/>
      <w:r>
        <w:t>wol</w:t>
      </w:r>
      <w:proofErr w:type="spellEnd"/>
      <w:r>
        <w:t xml:space="preserve"> </w:t>
      </w:r>
      <w:proofErr w:type="spellStart"/>
      <w:r>
        <w:t>achtten</w:t>
      </w:r>
      <w:proofErr w:type="spellEnd"/>
      <w:r>
        <w:t xml:space="preserve">/ </w:t>
      </w:r>
      <w:proofErr w:type="spellStart"/>
      <w:r>
        <w:t>vnd</w:t>
      </w:r>
      <w:proofErr w:type="spellEnd"/>
      <w:r>
        <w:t xml:space="preserve"> ermessen/ alles das der Bapst oder Concilien zu/ Oder von dem </w:t>
      </w:r>
      <w:proofErr w:type="spellStart"/>
      <w:r>
        <w:t>haylgen</w:t>
      </w:r>
      <w:proofErr w:type="spellEnd"/>
      <w:r>
        <w:t xml:space="preserve"> </w:t>
      </w:r>
      <w:proofErr w:type="spellStart"/>
      <w:r>
        <w:t>Euangelio</w:t>
      </w:r>
      <w:proofErr w:type="spellEnd"/>
      <w:r>
        <w:t xml:space="preserve">/ </w:t>
      </w:r>
      <w:proofErr w:type="spellStart"/>
      <w:r>
        <w:t>Vnnd</w:t>
      </w:r>
      <w:proofErr w:type="spellEnd"/>
      <w:r>
        <w:t xml:space="preserve"> </w:t>
      </w:r>
      <w:proofErr w:type="spellStart"/>
      <w:r>
        <w:t>wort</w:t>
      </w:r>
      <w:proofErr w:type="spellEnd"/>
      <w:r>
        <w:t xml:space="preserve"> </w:t>
      </w:r>
      <w:proofErr w:type="spellStart"/>
      <w:r>
        <w:t>gottes</w:t>
      </w:r>
      <w:proofErr w:type="spellEnd"/>
      <w:r>
        <w:t xml:space="preserve"> gesetzt haben das/ </w:t>
      </w:r>
      <w:proofErr w:type="spellStart"/>
      <w:r>
        <w:t>Dz</w:t>
      </w:r>
      <w:proofErr w:type="spellEnd"/>
      <w:r>
        <w:t xml:space="preserve"> alles falsch ist/ das auch </w:t>
      </w:r>
      <w:proofErr w:type="spellStart"/>
      <w:r>
        <w:t>nyemands</w:t>
      </w:r>
      <w:proofErr w:type="spellEnd"/>
      <w:r>
        <w:t xml:space="preserve"> gebot oder </w:t>
      </w:r>
      <w:proofErr w:type="spellStart"/>
      <w:r>
        <w:t>verbott</w:t>
      </w:r>
      <w:proofErr w:type="spellEnd"/>
      <w:r>
        <w:t xml:space="preserve"> zu setzen/ Oder zu geben </w:t>
      </w:r>
      <w:proofErr w:type="spellStart"/>
      <w:r>
        <w:t>hatt</w:t>
      </w:r>
      <w:proofErr w:type="spellEnd"/>
      <w:r>
        <w:t xml:space="preserve">/ Das </w:t>
      </w:r>
      <w:proofErr w:type="spellStart"/>
      <w:r>
        <w:t>wyder</w:t>
      </w:r>
      <w:proofErr w:type="spellEnd"/>
      <w:r>
        <w:t xml:space="preserve"> die </w:t>
      </w:r>
      <w:proofErr w:type="spellStart"/>
      <w:r>
        <w:t>gesetz</w:t>
      </w:r>
      <w:proofErr w:type="spellEnd"/>
      <w:r>
        <w:t xml:space="preserve"> </w:t>
      </w:r>
      <w:proofErr w:type="spellStart"/>
      <w:r>
        <w:t>Vnnd</w:t>
      </w:r>
      <w:proofErr w:type="spellEnd"/>
      <w:r>
        <w:t xml:space="preserve"> gebot Gottes ist/ Dann der glaub/ Durch den allen Menschen </w:t>
      </w:r>
      <w:proofErr w:type="spellStart"/>
      <w:r>
        <w:t>selygkait</w:t>
      </w:r>
      <w:proofErr w:type="spellEnd"/>
      <w:r>
        <w:t xml:space="preserve"> erlangen müssen/ der Stet </w:t>
      </w:r>
      <w:proofErr w:type="spellStart"/>
      <w:r>
        <w:t>allayn</w:t>
      </w:r>
      <w:proofErr w:type="spellEnd"/>
      <w:r>
        <w:t xml:space="preserve"> </w:t>
      </w:r>
      <w:proofErr w:type="spellStart"/>
      <w:r>
        <w:t>auff</w:t>
      </w:r>
      <w:proofErr w:type="spellEnd"/>
      <w:r>
        <w:t xml:space="preserve"> Christo als Gott gesprochen hat/ Dann man muß </w:t>
      </w:r>
      <w:proofErr w:type="spellStart"/>
      <w:r>
        <w:t>got</w:t>
      </w:r>
      <w:proofErr w:type="spellEnd"/>
      <w:r>
        <w:t xml:space="preserve"> </w:t>
      </w:r>
      <w:proofErr w:type="spellStart"/>
      <w:r>
        <w:t>meer</w:t>
      </w:r>
      <w:proofErr w:type="spellEnd"/>
      <w:r>
        <w:t xml:space="preserve"> Dann dem </w:t>
      </w:r>
      <w:proofErr w:type="spellStart"/>
      <w:r>
        <w:t>menschen</w:t>
      </w:r>
      <w:proofErr w:type="spellEnd"/>
      <w:r>
        <w:t xml:space="preserve"> glauben/ </w:t>
      </w:r>
      <w:proofErr w:type="spellStart"/>
      <w:r>
        <w:t>Gnedygister</w:t>
      </w:r>
      <w:proofErr w:type="spellEnd"/>
      <w:r>
        <w:t xml:space="preserve"> Fürst </w:t>
      </w:r>
      <w:proofErr w:type="spellStart"/>
      <w:r>
        <w:t>vnnd</w:t>
      </w:r>
      <w:proofErr w:type="spellEnd"/>
      <w:r>
        <w:t xml:space="preserve"> </w:t>
      </w:r>
      <w:proofErr w:type="spellStart"/>
      <w:r>
        <w:t>herr</w:t>
      </w:r>
      <w:proofErr w:type="spellEnd"/>
      <w:r>
        <w:t xml:space="preserve"> Die </w:t>
      </w:r>
      <w:proofErr w:type="spellStart"/>
      <w:r>
        <w:t>weyl</w:t>
      </w:r>
      <w:proofErr w:type="spellEnd"/>
      <w:r>
        <w:t xml:space="preserve"> dann Paulus </w:t>
      </w:r>
      <w:proofErr w:type="spellStart"/>
      <w:r>
        <w:t>sprycht</w:t>
      </w:r>
      <w:proofErr w:type="spellEnd"/>
      <w:r>
        <w:t xml:space="preserve">/ Das </w:t>
      </w:r>
      <w:proofErr w:type="spellStart"/>
      <w:r>
        <w:t>nychts</w:t>
      </w:r>
      <w:proofErr w:type="spellEnd"/>
      <w:r>
        <w:t xml:space="preserve"> </w:t>
      </w:r>
      <w:proofErr w:type="spellStart"/>
      <w:r>
        <w:t>errlüchers</w:t>
      </w:r>
      <w:proofErr w:type="spellEnd"/>
      <w:r>
        <w:t xml:space="preserve"> sey. Dann das Creutz Christi/ Das der </w:t>
      </w:r>
      <w:proofErr w:type="spellStart"/>
      <w:r>
        <w:t>weltt</w:t>
      </w:r>
      <w:proofErr w:type="spellEnd"/>
      <w:r>
        <w:t xml:space="preserve"> </w:t>
      </w:r>
      <w:proofErr w:type="spellStart"/>
      <w:r>
        <w:t>Selygkait</w:t>
      </w:r>
      <w:proofErr w:type="spellEnd"/>
      <w:r>
        <w:t xml:space="preserve"> gegeben den </w:t>
      </w:r>
      <w:proofErr w:type="spellStart"/>
      <w:r>
        <w:t>Teüffel</w:t>
      </w:r>
      <w:proofErr w:type="spellEnd"/>
      <w:r>
        <w:t xml:space="preserve"> überwunden seyn/ Gewallt </w:t>
      </w:r>
      <w:proofErr w:type="spellStart"/>
      <w:r>
        <w:t>gedemptt</w:t>
      </w:r>
      <w:proofErr w:type="spellEnd"/>
      <w:r>
        <w:t xml:space="preserve">/ </w:t>
      </w:r>
      <w:proofErr w:type="spellStart"/>
      <w:r>
        <w:t>Vnnd</w:t>
      </w:r>
      <w:proofErr w:type="spellEnd"/>
      <w:r>
        <w:t xml:space="preserve"> </w:t>
      </w:r>
      <w:proofErr w:type="spellStart"/>
      <w:r>
        <w:t>vns</w:t>
      </w:r>
      <w:proofErr w:type="spellEnd"/>
      <w:r>
        <w:t xml:space="preserve"> Christen </w:t>
      </w:r>
      <w:proofErr w:type="spellStart"/>
      <w:r>
        <w:t>Vndötlych</w:t>
      </w:r>
      <w:proofErr w:type="spellEnd"/>
      <w:r>
        <w:t xml:space="preserve"> leben gegen hat. So wer es </w:t>
      </w:r>
      <w:proofErr w:type="spellStart"/>
      <w:r>
        <w:t>gödtlich</w:t>
      </w:r>
      <w:proofErr w:type="spellEnd"/>
      <w:r>
        <w:t xml:space="preserve"> </w:t>
      </w:r>
      <w:proofErr w:type="spellStart"/>
      <w:r>
        <w:t>byllich</w:t>
      </w:r>
      <w:proofErr w:type="spellEnd"/>
      <w:r>
        <w:t xml:space="preserve"> </w:t>
      </w:r>
      <w:proofErr w:type="spellStart"/>
      <w:r>
        <w:t>vnnd</w:t>
      </w:r>
      <w:proofErr w:type="spellEnd"/>
      <w:r>
        <w:t xml:space="preserve"> recht/ Das alle </w:t>
      </w:r>
      <w:proofErr w:type="spellStart"/>
      <w:r>
        <w:t>menschen</w:t>
      </w:r>
      <w:proofErr w:type="spellEnd"/>
      <w:r>
        <w:t xml:space="preserve"> </w:t>
      </w:r>
      <w:proofErr w:type="spellStart"/>
      <w:r>
        <w:t>jnn</w:t>
      </w:r>
      <w:proofErr w:type="spellEnd"/>
      <w:r>
        <w:t xml:space="preserve"> </w:t>
      </w:r>
      <w:proofErr w:type="spellStart"/>
      <w:r>
        <w:t>Warem</w:t>
      </w:r>
      <w:proofErr w:type="spellEnd"/>
      <w:r>
        <w:t xml:space="preserve"> </w:t>
      </w:r>
      <w:proofErr w:type="spellStart"/>
      <w:r>
        <w:t>vesten</w:t>
      </w:r>
      <w:proofErr w:type="spellEnd"/>
      <w:r>
        <w:t xml:space="preserve"> Christlich glauben/ Ob dem </w:t>
      </w:r>
      <w:proofErr w:type="spellStart"/>
      <w:r>
        <w:t>creütz</w:t>
      </w:r>
      <w:proofErr w:type="spellEnd"/>
      <w:r>
        <w:t xml:space="preserve"> </w:t>
      </w:r>
      <w:proofErr w:type="spellStart"/>
      <w:r>
        <w:t>vnßers</w:t>
      </w:r>
      <w:proofErr w:type="spellEnd"/>
      <w:r>
        <w:t xml:space="preserve"> </w:t>
      </w:r>
      <w:proofErr w:type="spellStart"/>
      <w:r>
        <w:t>Erlößers</w:t>
      </w:r>
      <w:proofErr w:type="spellEnd"/>
      <w:r>
        <w:t xml:space="preserve"> Dann </w:t>
      </w:r>
      <w:proofErr w:type="spellStart"/>
      <w:r>
        <w:t>vns</w:t>
      </w:r>
      <w:proofErr w:type="spellEnd"/>
      <w:r>
        <w:t xml:space="preserve"> das </w:t>
      </w:r>
      <w:proofErr w:type="spellStart"/>
      <w:r>
        <w:t>Euangelium</w:t>
      </w:r>
      <w:proofErr w:type="spellEnd"/>
      <w:r>
        <w:t xml:space="preserve"> </w:t>
      </w:r>
      <w:proofErr w:type="spellStart"/>
      <w:r>
        <w:t>vnd</w:t>
      </w:r>
      <w:proofErr w:type="spellEnd"/>
      <w:r>
        <w:t xml:space="preserve"> </w:t>
      </w:r>
      <w:proofErr w:type="spellStart"/>
      <w:r>
        <w:t>wort</w:t>
      </w:r>
      <w:proofErr w:type="spellEnd"/>
      <w:r>
        <w:t xml:space="preserve"> </w:t>
      </w:r>
      <w:proofErr w:type="spellStart"/>
      <w:r>
        <w:t>gottes</w:t>
      </w:r>
      <w:proofErr w:type="spellEnd"/>
      <w:r>
        <w:t xml:space="preserve"> Lauter </w:t>
      </w:r>
      <w:proofErr w:type="spellStart"/>
      <w:r>
        <w:t>vnnd</w:t>
      </w:r>
      <w:proofErr w:type="spellEnd"/>
      <w:r>
        <w:t xml:space="preserve"> klar </w:t>
      </w:r>
      <w:proofErr w:type="spellStart"/>
      <w:r>
        <w:t>anzaygt</w:t>
      </w:r>
      <w:proofErr w:type="spellEnd"/>
      <w:r>
        <w:t xml:space="preserve">/ Wie </w:t>
      </w:r>
      <w:proofErr w:type="spellStart"/>
      <w:r>
        <w:t>vns</w:t>
      </w:r>
      <w:proofErr w:type="spellEnd"/>
      <w:r>
        <w:t xml:space="preserve"> dann on </w:t>
      </w:r>
      <w:proofErr w:type="spellStart"/>
      <w:r>
        <w:t>zweyfel</w:t>
      </w:r>
      <w:proofErr w:type="spellEnd"/>
      <w:r>
        <w:t xml:space="preserve"> Durch </w:t>
      </w:r>
      <w:proofErr w:type="spellStart"/>
      <w:r>
        <w:t>eyngebung</w:t>
      </w:r>
      <w:proofErr w:type="spellEnd"/>
      <w:r>
        <w:t xml:space="preserve">/ </w:t>
      </w:r>
      <w:proofErr w:type="spellStart"/>
      <w:r>
        <w:t>vnd</w:t>
      </w:r>
      <w:proofErr w:type="spellEnd"/>
      <w:r>
        <w:t xml:space="preserve"> </w:t>
      </w:r>
      <w:proofErr w:type="spellStart"/>
      <w:r>
        <w:t>gnad</w:t>
      </w:r>
      <w:proofErr w:type="spellEnd"/>
      <w:r>
        <w:t xml:space="preserve"> des </w:t>
      </w:r>
      <w:proofErr w:type="spellStart"/>
      <w:r>
        <w:t>hayligen</w:t>
      </w:r>
      <w:proofErr w:type="spellEnd"/>
      <w:r>
        <w:t xml:space="preserve"> </w:t>
      </w:r>
      <w:proofErr w:type="spellStart"/>
      <w:r>
        <w:t>gaystes</w:t>
      </w:r>
      <w:proofErr w:type="spellEnd"/>
      <w:r>
        <w:t xml:space="preserve">. Durch den frommen Doctor Martinum Luther/ </w:t>
      </w:r>
      <w:proofErr w:type="spellStart"/>
      <w:r>
        <w:t>wol</w:t>
      </w:r>
      <w:proofErr w:type="spellEnd"/>
      <w:r>
        <w:t xml:space="preserve"> </w:t>
      </w:r>
      <w:proofErr w:type="spellStart"/>
      <w:r>
        <w:t>verdeütscht</w:t>
      </w:r>
      <w:proofErr w:type="spellEnd"/>
      <w:r>
        <w:t xml:space="preserve"> </w:t>
      </w:r>
      <w:proofErr w:type="spellStart"/>
      <w:r>
        <w:t>auffgedeckt</w:t>
      </w:r>
      <w:proofErr w:type="spellEnd"/>
      <w:r>
        <w:t xml:space="preserve"> </w:t>
      </w:r>
      <w:proofErr w:type="spellStart"/>
      <w:r>
        <w:t>vnd</w:t>
      </w:r>
      <w:proofErr w:type="spellEnd"/>
      <w:r>
        <w:t xml:space="preserve"> </w:t>
      </w:r>
      <w:proofErr w:type="spellStart"/>
      <w:r>
        <w:t>angezaigt</w:t>
      </w:r>
      <w:proofErr w:type="spellEnd"/>
      <w:r>
        <w:t xml:space="preserve"> ist/ was </w:t>
      </w:r>
      <w:proofErr w:type="spellStart"/>
      <w:r>
        <w:t>dz</w:t>
      </w:r>
      <w:proofErr w:type="spellEnd"/>
      <w:r>
        <w:t xml:space="preserve"> </w:t>
      </w:r>
      <w:proofErr w:type="spellStart"/>
      <w:r>
        <w:t>haylig</w:t>
      </w:r>
      <w:proofErr w:type="spellEnd"/>
      <w:r>
        <w:t xml:space="preserve"> </w:t>
      </w:r>
      <w:proofErr w:type="spellStart"/>
      <w:r>
        <w:t>Euangelium</w:t>
      </w:r>
      <w:proofErr w:type="spellEnd"/>
      <w:r>
        <w:t xml:space="preserve">/ </w:t>
      </w:r>
      <w:proofErr w:type="spellStart"/>
      <w:r>
        <w:t>vnd</w:t>
      </w:r>
      <w:proofErr w:type="spellEnd"/>
      <w:r>
        <w:t xml:space="preserve"> war </w:t>
      </w:r>
      <w:proofErr w:type="spellStart"/>
      <w:r>
        <w:t>wort</w:t>
      </w:r>
      <w:proofErr w:type="spellEnd"/>
      <w:r>
        <w:t xml:space="preserve"> </w:t>
      </w:r>
      <w:proofErr w:type="spellStart"/>
      <w:r>
        <w:t>gots</w:t>
      </w:r>
      <w:proofErr w:type="spellEnd"/>
      <w:r>
        <w:t xml:space="preserve"> sey/ auch </w:t>
      </w:r>
      <w:proofErr w:type="spellStart"/>
      <w:r>
        <w:t>wz</w:t>
      </w:r>
      <w:proofErr w:type="spellEnd"/>
      <w:r>
        <w:t xml:space="preserve"> </w:t>
      </w:r>
      <w:proofErr w:type="spellStart"/>
      <w:r>
        <w:t>menschen</w:t>
      </w:r>
      <w:proofErr w:type="spellEnd"/>
      <w:r>
        <w:t xml:space="preserve"> gebot </w:t>
      </w:r>
      <w:proofErr w:type="spellStart"/>
      <w:r>
        <w:t>vnd</w:t>
      </w:r>
      <w:proofErr w:type="spellEnd"/>
      <w:r>
        <w:t xml:space="preserve"> </w:t>
      </w:r>
      <w:proofErr w:type="spellStart"/>
      <w:r>
        <w:t>gesetz</w:t>
      </w:r>
      <w:proofErr w:type="spellEnd"/>
      <w:r>
        <w:t xml:space="preserve"> </w:t>
      </w:r>
      <w:proofErr w:type="spellStart"/>
      <w:r>
        <w:t>seind</w:t>
      </w:r>
      <w:proofErr w:type="spellEnd"/>
      <w:r>
        <w:t xml:space="preserve">/ on wie die selben für </w:t>
      </w:r>
      <w:proofErr w:type="spellStart"/>
      <w:r>
        <w:t>gottes</w:t>
      </w:r>
      <w:proofErr w:type="spellEnd"/>
      <w:r>
        <w:t xml:space="preserve"> geboten </w:t>
      </w:r>
      <w:proofErr w:type="spellStart"/>
      <w:r>
        <w:t>vnd</w:t>
      </w:r>
      <w:proofErr w:type="spellEnd"/>
      <w:r>
        <w:t xml:space="preserve"> </w:t>
      </w:r>
      <w:proofErr w:type="spellStart"/>
      <w:r>
        <w:t>gesetzen</w:t>
      </w:r>
      <w:proofErr w:type="spellEnd"/>
      <w:r>
        <w:t xml:space="preserve"> </w:t>
      </w:r>
      <w:proofErr w:type="spellStart"/>
      <w:r>
        <w:t>gehandthabt</w:t>
      </w:r>
      <w:proofErr w:type="spellEnd"/>
      <w:r>
        <w:t xml:space="preserve">/ </w:t>
      </w:r>
      <w:proofErr w:type="spellStart"/>
      <w:r>
        <w:t>vnd</w:t>
      </w:r>
      <w:proofErr w:type="spellEnd"/>
      <w:r>
        <w:t xml:space="preserve"> </w:t>
      </w:r>
      <w:proofErr w:type="spellStart"/>
      <w:r>
        <w:t>übertrettung</w:t>
      </w:r>
      <w:proofErr w:type="spellEnd"/>
      <w:r>
        <w:t xml:space="preserve"> gestrafft werden/ Auch wie </w:t>
      </w:r>
      <w:proofErr w:type="spellStart"/>
      <w:r>
        <w:t>sy</w:t>
      </w:r>
      <w:proofErr w:type="spellEnd"/>
      <w:r>
        <w:t xml:space="preserve"> die </w:t>
      </w:r>
      <w:proofErr w:type="spellStart"/>
      <w:r>
        <w:t>hailigen</w:t>
      </w:r>
      <w:proofErr w:type="spellEnd"/>
      <w:r>
        <w:t xml:space="preserve"> </w:t>
      </w:r>
      <w:proofErr w:type="spellStart"/>
      <w:r>
        <w:t>geschrifft</w:t>
      </w:r>
      <w:proofErr w:type="spellEnd"/>
      <w:r>
        <w:t xml:space="preserve">/ </w:t>
      </w:r>
      <w:proofErr w:type="spellStart"/>
      <w:r>
        <w:t>Euangelii</w:t>
      </w:r>
      <w:proofErr w:type="spellEnd"/>
      <w:r>
        <w:t xml:space="preserve"> </w:t>
      </w:r>
      <w:proofErr w:type="spellStart"/>
      <w:r>
        <w:t>vnd</w:t>
      </w:r>
      <w:proofErr w:type="spellEnd"/>
      <w:r>
        <w:t xml:space="preserve"> </w:t>
      </w:r>
      <w:proofErr w:type="spellStart"/>
      <w:r>
        <w:t>wort</w:t>
      </w:r>
      <w:proofErr w:type="spellEnd"/>
      <w:r>
        <w:t xml:space="preserve"> </w:t>
      </w:r>
      <w:proofErr w:type="spellStart"/>
      <w:r>
        <w:t>gottes</w:t>
      </w:r>
      <w:proofErr w:type="spellEnd"/>
      <w:r>
        <w:t xml:space="preserve"> mit dem Hayden </w:t>
      </w:r>
      <w:proofErr w:type="spellStart"/>
      <w:r>
        <w:t>Arystottely</w:t>
      </w:r>
      <w:proofErr w:type="spellEnd"/>
      <w:r>
        <w:t xml:space="preserve">/ auch Thomam </w:t>
      </w:r>
      <w:proofErr w:type="spellStart"/>
      <w:r>
        <w:t>vnd</w:t>
      </w:r>
      <w:proofErr w:type="spellEnd"/>
      <w:r>
        <w:t xml:space="preserve"> </w:t>
      </w:r>
      <w:proofErr w:type="spellStart"/>
      <w:r>
        <w:t>Scotum</w:t>
      </w:r>
      <w:proofErr w:type="spellEnd"/>
      <w:r>
        <w:t xml:space="preserve"> vermischt/ </w:t>
      </w:r>
      <w:proofErr w:type="spellStart"/>
      <w:r>
        <w:t>vnd</w:t>
      </w:r>
      <w:proofErr w:type="spellEnd"/>
      <w:r>
        <w:t xml:space="preserve"> zu </w:t>
      </w:r>
      <w:proofErr w:type="spellStart"/>
      <w:r>
        <w:t>jrem</w:t>
      </w:r>
      <w:proofErr w:type="spellEnd"/>
      <w:r>
        <w:t xml:space="preserve"> </w:t>
      </w:r>
      <w:proofErr w:type="spellStart"/>
      <w:r>
        <w:t>geytzigen</w:t>
      </w:r>
      <w:proofErr w:type="spellEnd"/>
      <w:r>
        <w:t xml:space="preserve"> </w:t>
      </w:r>
      <w:proofErr w:type="spellStart"/>
      <w:r>
        <w:t>vnd</w:t>
      </w:r>
      <w:proofErr w:type="spellEnd"/>
      <w:r>
        <w:t xml:space="preserve"> </w:t>
      </w:r>
      <w:proofErr w:type="spellStart"/>
      <w:r>
        <w:t>aygen</w:t>
      </w:r>
      <w:proofErr w:type="spellEnd"/>
      <w:r>
        <w:t xml:space="preserve"> nutz verwandelt haben. </w:t>
      </w:r>
      <w:proofErr w:type="spellStart"/>
      <w:r>
        <w:t>Dardurch</w:t>
      </w:r>
      <w:proofErr w:type="spellEnd"/>
      <w:r>
        <w:t xml:space="preserve"> die </w:t>
      </w:r>
      <w:proofErr w:type="spellStart"/>
      <w:r>
        <w:t>Cristlich</w:t>
      </w:r>
      <w:proofErr w:type="spellEnd"/>
      <w:r>
        <w:t xml:space="preserve"> </w:t>
      </w:r>
      <w:proofErr w:type="spellStart"/>
      <w:r>
        <w:t>kirch</w:t>
      </w:r>
      <w:proofErr w:type="spellEnd"/>
      <w:r>
        <w:t xml:space="preserve"> hoch </w:t>
      </w:r>
      <w:proofErr w:type="spellStart"/>
      <w:r>
        <w:t>verfürt</w:t>
      </w:r>
      <w:proofErr w:type="spellEnd"/>
      <w:r>
        <w:t xml:space="preserve">/ </w:t>
      </w:r>
      <w:proofErr w:type="spellStart"/>
      <w:r>
        <w:t>vnd</w:t>
      </w:r>
      <w:proofErr w:type="spellEnd"/>
      <w:r>
        <w:t xml:space="preserve"> an </w:t>
      </w:r>
      <w:proofErr w:type="spellStart"/>
      <w:r>
        <w:t>leyb</w:t>
      </w:r>
      <w:proofErr w:type="spellEnd"/>
      <w:r>
        <w:t xml:space="preserve">/ </w:t>
      </w:r>
      <w:proofErr w:type="spellStart"/>
      <w:r>
        <w:t>seele</w:t>
      </w:r>
      <w:proofErr w:type="spellEnd"/>
      <w:r>
        <w:t xml:space="preserve">/ </w:t>
      </w:r>
      <w:proofErr w:type="spellStart"/>
      <w:r>
        <w:t>eren</w:t>
      </w:r>
      <w:proofErr w:type="spellEnd"/>
      <w:r>
        <w:t xml:space="preserve">/ </w:t>
      </w:r>
      <w:proofErr w:type="spellStart"/>
      <w:r>
        <w:t>vnnd</w:t>
      </w:r>
      <w:proofErr w:type="spellEnd"/>
      <w:r>
        <w:t xml:space="preserve"> gut/ zu schaden bracht/ </w:t>
      </w:r>
      <w:proofErr w:type="spellStart"/>
      <w:r>
        <w:t>Vnnd</w:t>
      </w:r>
      <w:proofErr w:type="spellEnd"/>
      <w:r>
        <w:t xml:space="preserve"> noch </w:t>
      </w:r>
      <w:proofErr w:type="spellStart"/>
      <w:r>
        <w:t>darauff</w:t>
      </w:r>
      <w:proofErr w:type="spellEnd"/>
      <w:r>
        <w:t xml:space="preserve"> zu beharren </w:t>
      </w:r>
      <w:proofErr w:type="spellStart"/>
      <w:r>
        <w:t>vndersten</w:t>
      </w:r>
      <w:proofErr w:type="spellEnd"/>
      <w:r>
        <w:t xml:space="preserve">. Aber das </w:t>
      </w:r>
      <w:proofErr w:type="spellStart"/>
      <w:r>
        <w:t>sy</w:t>
      </w:r>
      <w:proofErr w:type="spellEnd"/>
      <w:r>
        <w:t xml:space="preserve"> </w:t>
      </w:r>
      <w:proofErr w:type="spellStart"/>
      <w:r>
        <w:t>auff</w:t>
      </w:r>
      <w:proofErr w:type="spellEnd"/>
      <w:r>
        <w:t xml:space="preserve"> </w:t>
      </w:r>
      <w:proofErr w:type="spellStart"/>
      <w:r>
        <w:t>dißen</w:t>
      </w:r>
      <w:proofErr w:type="spellEnd"/>
      <w:r>
        <w:t xml:space="preserve"> tag </w:t>
      </w:r>
      <w:proofErr w:type="spellStart"/>
      <w:r>
        <w:t>nyemandt</w:t>
      </w:r>
      <w:proofErr w:type="spellEnd"/>
      <w:r>
        <w:t xml:space="preserve"> in der </w:t>
      </w:r>
      <w:proofErr w:type="spellStart"/>
      <w:r>
        <w:t>Christenhait</w:t>
      </w:r>
      <w:proofErr w:type="spellEnd"/>
      <w:r>
        <w:t xml:space="preserve"> gefunden/ Wirt der des Luthers leer mit </w:t>
      </w:r>
      <w:proofErr w:type="spellStart"/>
      <w:r>
        <w:t>warer</w:t>
      </w:r>
      <w:proofErr w:type="spellEnd"/>
      <w:r>
        <w:t xml:space="preserve"> </w:t>
      </w:r>
      <w:proofErr w:type="spellStart"/>
      <w:r>
        <w:t>geschryfft</w:t>
      </w:r>
      <w:proofErr w:type="spellEnd"/>
      <w:r>
        <w:t xml:space="preserve"> </w:t>
      </w:r>
      <w:proofErr w:type="spellStart"/>
      <w:r>
        <w:t>verwerffen</w:t>
      </w:r>
      <w:proofErr w:type="spellEnd"/>
      <w:r>
        <w:t xml:space="preserve"> mag/ Weder </w:t>
      </w:r>
      <w:proofErr w:type="spellStart"/>
      <w:r>
        <w:t>ayner</w:t>
      </w:r>
      <w:proofErr w:type="spellEnd"/>
      <w:r>
        <w:t xml:space="preserve"> oder </w:t>
      </w:r>
      <w:proofErr w:type="spellStart"/>
      <w:r>
        <w:t>meer</w:t>
      </w:r>
      <w:proofErr w:type="spellEnd"/>
      <w:r>
        <w:t xml:space="preserve"> </w:t>
      </w:r>
      <w:proofErr w:type="spellStart"/>
      <w:r>
        <w:t>Punctten</w:t>
      </w:r>
      <w:proofErr w:type="spellEnd"/>
      <w:r>
        <w:t xml:space="preserve">/ Denn er </w:t>
      </w:r>
      <w:proofErr w:type="spellStart"/>
      <w:r>
        <w:t>warlych</w:t>
      </w:r>
      <w:proofErr w:type="spellEnd"/>
      <w:r>
        <w:t xml:space="preserve"> </w:t>
      </w:r>
      <w:proofErr w:type="spellStart"/>
      <w:r>
        <w:t>auß</w:t>
      </w:r>
      <w:proofErr w:type="spellEnd"/>
      <w:r>
        <w:t xml:space="preserve"> </w:t>
      </w:r>
      <w:proofErr w:type="spellStart"/>
      <w:r>
        <w:t>schreybt</w:t>
      </w:r>
      <w:proofErr w:type="spellEnd"/>
      <w:r>
        <w:t xml:space="preserve">/ </w:t>
      </w:r>
      <w:proofErr w:type="spellStart"/>
      <w:r>
        <w:t>Vnnd</w:t>
      </w:r>
      <w:proofErr w:type="spellEnd"/>
      <w:r>
        <w:t xml:space="preserve"> </w:t>
      </w:r>
      <w:proofErr w:type="spellStart"/>
      <w:r>
        <w:t>wiewol</w:t>
      </w:r>
      <w:proofErr w:type="spellEnd"/>
      <w:r>
        <w:t xml:space="preserve"> ich </w:t>
      </w:r>
      <w:proofErr w:type="spellStart"/>
      <w:r>
        <w:t>kayn</w:t>
      </w:r>
      <w:proofErr w:type="spellEnd"/>
      <w:r>
        <w:t xml:space="preserve"> </w:t>
      </w:r>
      <w:proofErr w:type="spellStart"/>
      <w:r>
        <w:t>Geleertter</w:t>
      </w:r>
      <w:proofErr w:type="spellEnd"/>
      <w:r>
        <w:t xml:space="preserve"> </w:t>
      </w:r>
      <w:proofErr w:type="spellStart"/>
      <w:r>
        <w:t>byn</w:t>
      </w:r>
      <w:proofErr w:type="spellEnd"/>
      <w:r>
        <w:t xml:space="preserve">/ So her ich </w:t>
      </w:r>
      <w:proofErr w:type="spellStart"/>
      <w:r>
        <w:t>kain</w:t>
      </w:r>
      <w:proofErr w:type="spellEnd"/>
      <w:r>
        <w:t xml:space="preserve"> </w:t>
      </w:r>
      <w:proofErr w:type="spellStart"/>
      <w:r>
        <w:t>Scheüh</w:t>
      </w:r>
      <w:proofErr w:type="spellEnd"/>
      <w:r>
        <w:t xml:space="preserve"> in den </w:t>
      </w:r>
      <w:proofErr w:type="spellStart"/>
      <w:r>
        <w:t>gelerten</w:t>
      </w:r>
      <w:proofErr w:type="spellEnd"/>
      <w:r>
        <w:t xml:space="preserve"> Theologen/ </w:t>
      </w:r>
      <w:proofErr w:type="spellStart"/>
      <w:r>
        <w:t>vnd</w:t>
      </w:r>
      <w:proofErr w:type="spellEnd"/>
      <w:r>
        <w:t xml:space="preserve"> Doctores </w:t>
      </w:r>
      <w:proofErr w:type="spellStart"/>
      <w:r>
        <w:t>vmb</w:t>
      </w:r>
      <w:proofErr w:type="spellEnd"/>
      <w:r>
        <w:t xml:space="preserve"> alle des Luthers leer So mir </w:t>
      </w:r>
      <w:proofErr w:type="spellStart"/>
      <w:r>
        <w:t>wyssen</w:t>
      </w:r>
      <w:proofErr w:type="spellEnd"/>
      <w:r>
        <w:t xml:space="preserve"> ist/ </w:t>
      </w:r>
      <w:proofErr w:type="spellStart"/>
      <w:r>
        <w:t>antwurt</w:t>
      </w:r>
      <w:proofErr w:type="spellEnd"/>
      <w:r>
        <w:t xml:space="preserve"> zu geben/ </w:t>
      </w:r>
      <w:proofErr w:type="spellStart"/>
      <w:r>
        <w:t>vnnd</w:t>
      </w:r>
      <w:proofErr w:type="spellEnd"/>
      <w:r>
        <w:t xml:space="preserve"> acht doch/ das ich alle seyn </w:t>
      </w:r>
      <w:proofErr w:type="spellStart"/>
      <w:r>
        <w:t>geschryfft</w:t>
      </w:r>
      <w:proofErr w:type="spellEnd"/>
      <w:r>
        <w:t xml:space="preserve">/ hab/ die ich dann </w:t>
      </w:r>
      <w:proofErr w:type="spellStart"/>
      <w:r>
        <w:t>geen</w:t>
      </w:r>
      <w:proofErr w:type="spellEnd"/>
      <w:r>
        <w:t xml:space="preserve"> allen </w:t>
      </w:r>
      <w:proofErr w:type="spellStart"/>
      <w:r>
        <w:t>Euangelie</w:t>
      </w:r>
      <w:proofErr w:type="spellEnd"/>
      <w:r>
        <w:t xml:space="preserve"> auch </w:t>
      </w:r>
      <w:proofErr w:type="spellStart"/>
      <w:r>
        <w:t>Epistolas</w:t>
      </w:r>
      <w:proofErr w:type="spellEnd"/>
      <w:r>
        <w:t xml:space="preserve"> </w:t>
      </w:r>
      <w:proofErr w:type="spellStart"/>
      <w:r>
        <w:t>Paulii</w:t>
      </w:r>
      <w:proofErr w:type="spellEnd"/>
      <w:r>
        <w:t xml:space="preserve">. Der </w:t>
      </w:r>
      <w:proofErr w:type="spellStart"/>
      <w:r>
        <w:t>geleychen</w:t>
      </w:r>
      <w:proofErr w:type="spellEnd"/>
      <w:r>
        <w:t xml:space="preserve"> die </w:t>
      </w:r>
      <w:proofErr w:type="spellStart"/>
      <w:r>
        <w:t>gantzen</w:t>
      </w:r>
      <w:proofErr w:type="spellEnd"/>
      <w:r>
        <w:t xml:space="preserve"> Bibel. </w:t>
      </w:r>
      <w:proofErr w:type="spellStart"/>
      <w:r>
        <w:t>Vnnd</w:t>
      </w:r>
      <w:proofErr w:type="spellEnd"/>
      <w:r>
        <w:t xml:space="preserve"> </w:t>
      </w:r>
      <w:proofErr w:type="spellStart"/>
      <w:r>
        <w:t>vil</w:t>
      </w:r>
      <w:proofErr w:type="spellEnd"/>
      <w:r>
        <w:t xml:space="preserve"> ander </w:t>
      </w:r>
      <w:proofErr w:type="spellStart"/>
      <w:r>
        <w:t>hayligen</w:t>
      </w:r>
      <w:proofErr w:type="spellEnd"/>
      <w:r>
        <w:t xml:space="preserve"> </w:t>
      </w:r>
      <w:proofErr w:type="spellStart"/>
      <w:r>
        <w:t>geschrifft</w:t>
      </w:r>
      <w:proofErr w:type="spellEnd"/>
      <w:r>
        <w:t xml:space="preserve"> gelesen/ </w:t>
      </w:r>
      <w:proofErr w:type="spellStart"/>
      <w:r>
        <w:t>Vnnd</w:t>
      </w:r>
      <w:proofErr w:type="spellEnd"/>
      <w:r>
        <w:t xml:space="preserve"> </w:t>
      </w:r>
      <w:proofErr w:type="spellStart"/>
      <w:r>
        <w:t>wol</w:t>
      </w:r>
      <w:proofErr w:type="spellEnd"/>
      <w:r>
        <w:t xml:space="preserve"> </w:t>
      </w:r>
      <w:proofErr w:type="spellStart"/>
      <w:r>
        <w:t>vergleychet</w:t>
      </w:r>
      <w:proofErr w:type="spellEnd"/>
      <w:r>
        <w:t xml:space="preserve"> hab. Der maß das mir </w:t>
      </w:r>
      <w:proofErr w:type="spellStart"/>
      <w:r>
        <w:t>byß</w:t>
      </w:r>
      <w:proofErr w:type="spellEnd"/>
      <w:r>
        <w:t xml:space="preserve"> </w:t>
      </w:r>
      <w:proofErr w:type="spellStart"/>
      <w:r>
        <w:t>auff</w:t>
      </w:r>
      <w:proofErr w:type="spellEnd"/>
      <w:r>
        <w:t xml:space="preserve"> </w:t>
      </w:r>
      <w:proofErr w:type="spellStart"/>
      <w:r>
        <w:t>disen</w:t>
      </w:r>
      <w:proofErr w:type="spellEnd"/>
      <w:r>
        <w:t xml:space="preserve"> tag </w:t>
      </w:r>
      <w:proofErr w:type="spellStart"/>
      <w:r>
        <w:t>kain</w:t>
      </w:r>
      <w:proofErr w:type="spellEnd"/>
      <w:r>
        <w:t xml:space="preserve"> Geleerter </w:t>
      </w:r>
      <w:proofErr w:type="spellStart"/>
      <w:r>
        <w:t>gaystlicher</w:t>
      </w:r>
      <w:proofErr w:type="spellEnd"/>
      <w:r>
        <w:t xml:space="preserve"> oder Weltlicher ist zu kommen/ Der mir </w:t>
      </w:r>
      <w:proofErr w:type="spellStart"/>
      <w:r>
        <w:t>aynigen</w:t>
      </w:r>
      <w:proofErr w:type="spellEnd"/>
      <w:r>
        <w:t xml:space="preserve"> Puncten des Luthers hat </w:t>
      </w:r>
      <w:proofErr w:type="spellStart"/>
      <w:r>
        <w:t>mügen</w:t>
      </w:r>
      <w:proofErr w:type="spellEnd"/>
      <w:r>
        <w:t xml:space="preserve"> </w:t>
      </w:r>
      <w:proofErr w:type="spellStart"/>
      <w:r>
        <w:t>verwerffen</w:t>
      </w:r>
      <w:proofErr w:type="spellEnd"/>
      <w:r>
        <w:t xml:space="preserve">/ </w:t>
      </w:r>
      <w:proofErr w:type="spellStart"/>
      <w:r>
        <w:t>dartzu</w:t>
      </w:r>
      <w:proofErr w:type="spellEnd"/>
      <w:r>
        <w:t xml:space="preserve"> das </w:t>
      </w:r>
      <w:proofErr w:type="spellStart"/>
      <w:r>
        <w:t>vil</w:t>
      </w:r>
      <w:proofErr w:type="spellEnd"/>
      <w:r>
        <w:t xml:space="preserve"> </w:t>
      </w:r>
      <w:proofErr w:type="spellStart"/>
      <w:r>
        <w:t>Hochgelerter</w:t>
      </w:r>
      <w:proofErr w:type="spellEnd"/>
      <w:r>
        <w:t xml:space="preserve"> </w:t>
      </w:r>
      <w:proofErr w:type="spellStart"/>
      <w:r>
        <w:t>vnnd</w:t>
      </w:r>
      <w:proofErr w:type="spellEnd"/>
      <w:r>
        <w:t xml:space="preserve"> </w:t>
      </w:r>
      <w:proofErr w:type="spellStart"/>
      <w:r>
        <w:t>treffenlycher</w:t>
      </w:r>
      <w:proofErr w:type="spellEnd"/>
      <w:r>
        <w:t xml:space="preserve"> </w:t>
      </w:r>
      <w:proofErr w:type="spellStart"/>
      <w:r>
        <w:t>leüt</w:t>
      </w:r>
      <w:proofErr w:type="spellEnd"/>
      <w:r>
        <w:t xml:space="preserve">/ hoch </w:t>
      </w:r>
      <w:proofErr w:type="spellStart"/>
      <w:r>
        <w:t>beschyrmen</w:t>
      </w:r>
      <w:proofErr w:type="spellEnd"/>
      <w:r>
        <w:t xml:space="preserve">/ Alle des </w:t>
      </w:r>
      <w:proofErr w:type="spellStart"/>
      <w:r>
        <w:t>Lutthers</w:t>
      </w:r>
      <w:proofErr w:type="spellEnd"/>
      <w:r>
        <w:t xml:space="preserve"> </w:t>
      </w:r>
      <w:proofErr w:type="spellStart"/>
      <w:r>
        <w:t>geschrifft</w:t>
      </w:r>
      <w:proofErr w:type="spellEnd"/>
      <w:r>
        <w:t xml:space="preserve"> </w:t>
      </w:r>
      <w:proofErr w:type="spellStart"/>
      <w:r>
        <w:t>vnnd</w:t>
      </w:r>
      <w:proofErr w:type="spellEnd"/>
      <w:r>
        <w:t xml:space="preserve"> </w:t>
      </w:r>
      <w:proofErr w:type="spellStart"/>
      <w:r>
        <w:t>sollichs</w:t>
      </w:r>
      <w:proofErr w:type="spellEnd"/>
      <w:r>
        <w:t xml:space="preserve"> mit Paulo </w:t>
      </w:r>
      <w:proofErr w:type="spellStart"/>
      <w:r>
        <w:t>Vnnd</w:t>
      </w:r>
      <w:proofErr w:type="spellEnd"/>
      <w:r>
        <w:t xml:space="preserve"> ander </w:t>
      </w:r>
      <w:proofErr w:type="spellStart"/>
      <w:r>
        <w:t>hayliger</w:t>
      </w:r>
      <w:proofErr w:type="spellEnd"/>
      <w:r>
        <w:t xml:space="preserve"> </w:t>
      </w:r>
      <w:proofErr w:type="spellStart"/>
      <w:r>
        <w:t>geschryfft</w:t>
      </w:r>
      <w:proofErr w:type="spellEnd"/>
      <w:r>
        <w:t xml:space="preserve"> </w:t>
      </w:r>
      <w:proofErr w:type="spellStart"/>
      <w:r>
        <w:t>beweren</w:t>
      </w:r>
      <w:proofErr w:type="spellEnd"/>
      <w:r>
        <w:t xml:space="preserve">. So Bapst Cardinal oder Concilien geboten </w:t>
      </w:r>
      <w:proofErr w:type="spellStart"/>
      <w:r>
        <w:t>gesetz</w:t>
      </w:r>
      <w:proofErr w:type="spellEnd"/>
      <w:r>
        <w:t xml:space="preserve"> oder gemacht haben. </w:t>
      </w:r>
      <w:proofErr w:type="spellStart"/>
      <w:r>
        <w:t>Dz</w:t>
      </w:r>
      <w:proofErr w:type="spellEnd"/>
      <w:r>
        <w:t xml:space="preserve"> dem </w:t>
      </w:r>
      <w:proofErr w:type="spellStart"/>
      <w:r>
        <w:t>hailigen</w:t>
      </w:r>
      <w:proofErr w:type="spellEnd"/>
      <w:r>
        <w:t xml:space="preserve"> </w:t>
      </w:r>
      <w:proofErr w:type="spellStart"/>
      <w:r>
        <w:t>Euangelio</w:t>
      </w:r>
      <w:proofErr w:type="spellEnd"/>
      <w:r>
        <w:t xml:space="preserve"> </w:t>
      </w:r>
      <w:proofErr w:type="spellStart"/>
      <w:r>
        <w:t>vnd</w:t>
      </w:r>
      <w:proofErr w:type="spellEnd"/>
      <w:r>
        <w:t xml:space="preserve"> </w:t>
      </w:r>
      <w:proofErr w:type="spellStart"/>
      <w:r>
        <w:t>wort</w:t>
      </w:r>
      <w:proofErr w:type="spellEnd"/>
      <w:r>
        <w:t xml:space="preserve"> </w:t>
      </w:r>
      <w:proofErr w:type="spellStart"/>
      <w:r>
        <w:t>gottes</w:t>
      </w:r>
      <w:proofErr w:type="spellEnd"/>
      <w:r>
        <w:t xml:space="preserve"> zu wider ist. rc. Das das alles </w:t>
      </w:r>
      <w:proofErr w:type="spellStart"/>
      <w:r>
        <w:t>valsch</w:t>
      </w:r>
      <w:proofErr w:type="spellEnd"/>
      <w:r>
        <w:t xml:space="preserve"> </w:t>
      </w:r>
      <w:proofErr w:type="spellStart"/>
      <w:r>
        <w:t>Vnnd</w:t>
      </w:r>
      <w:proofErr w:type="spellEnd"/>
      <w:r>
        <w:t xml:space="preserve"> </w:t>
      </w:r>
      <w:proofErr w:type="spellStart"/>
      <w:r>
        <w:t>vnchristenlych</w:t>
      </w:r>
      <w:proofErr w:type="spellEnd"/>
      <w:r>
        <w:t xml:space="preserve"> ist. Dann </w:t>
      </w:r>
      <w:proofErr w:type="spellStart"/>
      <w:r>
        <w:t>vnser</w:t>
      </w:r>
      <w:proofErr w:type="spellEnd"/>
      <w:r>
        <w:t xml:space="preserve"> </w:t>
      </w:r>
      <w:proofErr w:type="spellStart"/>
      <w:r>
        <w:t>gelaub</w:t>
      </w:r>
      <w:proofErr w:type="spellEnd"/>
      <w:r>
        <w:t xml:space="preserve"> </w:t>
      </w:r>
      <w:proofErr w:type="spellStart"/>
      <w:r>
        <w:t>auff</w:t>
      </w:r>
      <w:proofErr w:type="spellEnd"/>
      <w:r>
        <w:t xml:space="preserve"> dem dann </w:t>
      </w:r>
      <w:proofErr w:type="spellStart"/>
      <w:r>
        <w:t>allayn</w:t>
      </w:r>
      <w:proofErr w:type="spellEnd"/>
      <w:r>
        <w:t xml:space="preserve"> des </w:t>
      </w:r>
      <w:proofErr w:type="spellStart"/>
      <w:r>
        <w:t>menschen</w:t>
      </w:r>
      <w:proofErr w:type="spellEnd"/>
      <w:r>
        <w:t xml:space="preserve"> </w:t>
      </w:r>
      <w:proofErr w:type="spellStart"/>
      <w:r>
        <w:t>Selygkait</w:t>
      </w:r>
      <w:proofErr w:type="spellEnd"/>
      <w:r>
        <w:t xml:space="preserve"> </w:t>
      </w:r>
      <w:proofErr w:type="spellStart"/>
      <w:r>
        <w:t>steet</w:t>
      </w:r>
      <w:proofErr w:type="spellEnd"/>
      <w:r>
        <w:t xml:space="preserve">/ </w:t>
      </w:r>
      <w:proofErr w:type="spellStart"/>
      <w:r>
        <w:t>Allain</w:t>
      </w:r>
      <w:proofErr w:type="spellEnd"/>
      <w:r>
        <w:t xml:space="preserve"> das wir sollen glauben an </w:t>
      </w:r>
      <w:proofErr w:type="spellStart"/>
      <w:r>
        <w:t>aynen</w:t>
      </w:r>
      <w:proofErr w:type="spellEnd"/>
      <w:r>
        <w:t xml:space="preserve"> </w:t>
      </w:r>
      <w:proofErr w:type="spellStart"/>
      <w:r>
        <w:t>Got</w:t>
      </w:r>
      <w:proofErr w:type="spellEnd"/>
      <w:r>
        <w:t xml:space="preserve"> </w:t>
      </w:r>
      <w:proofErr w:type="spellStart"/>
      <w:r>
        <w:t>schöpffers</w:t>
      </w:r>
      <w:proofErr w:type="spellEnd"/>
      <w:r>
        <w:t xml:space="preserve"> </w:t>
      </w:r>
      <w:proofErr w:type="spellStart"/>
      <w:r>
        <w:t>Himels</w:t>
      </w:r>
      <w:proofErr w:type="spellEnd"/>
      <w:r>
        <w:t xml:space="preserve"> </w:t>
      </w:r>
      <w:proofErr w:type="spellStart"/>
      <w:r>
        <w:t>erdtrichs</w:t>
      </w:r>
      <w:proofErr w:type="spellEnd"/>
      <w:r>
        <w:t xml:space="preserve"> </w:t>
      </w:r>
      <w:proofErr w:type="spellStart"/>
      <w:r>
        <w:t>vnd</w:t>
      </w:r>
      <w:proofErr w:type="spellEnd"/>
      <w:r>
        <w:t xml:space="preserve"> aller ding </w:t>
      </w:r>
      <w:proofErr w:type="spellStart"/>
      <w:r>
        <w:t>vnd</w:t>
      </w:r>
      <w:proofErr w:type="spellEnd"/>
      <w:r>
        <w:t xml:space="preserve"> an </w:t>
      </w:r>
      <w:proofErr w:type="spellStart"/>
      <w:r>
        <w:t>Jhesum</w:t>
      </w:r>
      <w:proofErr w:type="spellEnd"/>
      <w:r>
        <w:t xml:space="preserve"> Christum seinen eingebornen </w:t>
      </w:r>
      <w:proofErr w:type="spellStart"/>
      <w:r>
        <w:t>sun</w:t>
      </w:r>
      <w:proofErr w:type="spellEnd"/>
      <w:r>
        <w:t xml:space="preserve"> der </w:t>
      </w:r>
      <w:proofErr w:type="spellStart"/>
      <w:r>
        <w:t>vmb</w:t>
      </w:r>
      <w:proofErr w:type="spellEnd"/>
      <w:r>
        <w:t xml:space="preserve"> </w:t>
      </w:r>
      <w:proofErr w:type="spellStart"/>
      <w:r>
        <w:t>vnsern</w:t>
      </w:r>
      <w:proofErr w:type="spellEnd"/>
      <w:r>
        <w:t xml:space="preserve"> </w:t>
      </w:r>
      <w:proofErr w:type="spellStart"/>
      <w:r>
        <w:t>wyllen</w:t>
      </w:r>
      <w:proofErr w:type="spellEnd"/>
      <w:r>
        <w:t xml:space="preserve">/ sich von </w:t>
      </w:r>
      <w:proofErr w:type="spellStart"/>
      <w:r>
        <w:t>hymel</w:t>
      </w:r>
      <w:proofErr w:type="spellEnd"/>
      <w:r>
        <w:t xml:space="preserve"> </w:t>
      </w:r>
      <w:proofErr w:type="spellStart"/>
      <w:r>
        <w:t>herabgethon</w:t>
      </w:r>
      <w:proofErr w:type="spellEnd"/>
      <w:r>
        <w:t xml:space="preserve"> </w:t>
      </w:r>
      <w:proofErr w:type="spellStart"/>
      <w:r>
        <w:t>hatt</w:t>
      </w:r>
      <w:proofErr w:type="spellEnd"/>
      <w:r>
        <w:t xml:space="preserve">/ in den </w:t>
      </w:r>
      <w:proofErr w:type="spellStart"/>
      <w:r>
        <w:t>raynen</w:t>
      </w:r>
      <w:proofErr w:type="spellEnd"/>
      <w:r>
        <w:t xml:space="preserve"> </w:t>
      </w:r>
      <w:proofErr w:type="spellStart"/>
      <w:r>
        <w:t>leyb</w:t>
      </w:r>
      <w:proofErr w:type="spellEnd"/>
      <w:r>
        <w:t xml:space="preserve"> Marie </w:t>
      </w:r>
      <w:proofErr w:type="spellStart"/>
      <w:r>
        <w:t>vnd</w:t>
      </w:r>
      <w:proofErr w:type="spellEnd"/>
      <w:r>
        <w:t xml:space="preserve"> </w:t>
      </w:r>
      <w:proofErr w:type="spellStart"/>
      <w:r>
        <w:t>vnuerseer</w:t>
      </w:r>
      <w:proofErr w:type="spellEnd"/>
      <w:r>
        <w:t xml:space="preserve"> </w:t>
      </w:r>
      <w:proofErr w:type="spellStart"/>
      <w:r>
        <w:t>jrer</w:t>
      </w:r>
      <w:proofErr w:type="spellEnd"/>
      <w:r>
        <w:t xml:space="preserve"> </w:t>
      </w:r>
      <w:proofErr w:type="spellStart"/>
      <w:r>
        <w:t>Junckfrelichen</w:t>
      </w:r>
      <w:proofErr w:type="spellEnd"/>
      <w:r>
        <w:t xml:space="preserve"> </w:t>
      </w:r>
      <w:proofErr w:type="spellStart"/>
      <w:r>
        <w:t>Rainigkait</w:t>
      </w:r>
      <w:proofErr w:type="spellEnd"/>
      <w:r>
        <w:t xml:space="preserve"> in </w:t>
      </w:r>
      <w:proofErr w:type="spellStart"/>
      <w:r>
        <w:t>krafft</w:t>
      </w:r>
      <w:proofErr w:type="spellEnd"/>
      <w:r>
        <w:t xml:space="preserve"> des </w:t>
      </w:r>
      <w:proofErr w:type="spellStart"/>
      <w:r>
        <w:t>hayligen</w:t>
      </w:r>
      <w:proofErr w:type="spellEnd"/>
      <w:r>
        <w:t xml:space="preserve"> </w:t>
      </w:r>
      <w:proofErr w:type="spellStart"/>
      <w:r>
        <w:t>gaists</w:t>
      </w:r>
      <w:proofErr w:type="spellEnd"/>
      <w:r>
        <w:t xml:space="preserve">/ hat an sich genommen menschlich </w:t>
      </w:r>
      <w:proofErr w:type="spellStart"/>
      <w:r>
        <w:t>natur</w:t>
      </w:r>
      <w:proofErr w:type="spellEnd"/>
      <w:r>
        <w:t xml:space="preserve"> </w:t>
      </w:r>
      <w:proofErr w:type="spellStart"/>
      <w:r>
        <w:t>blut</w:t>
      </w:r>
      <w:proofErr w:type="spellEnd"/>
      <w:r>
        <w:t xml:space="preserve"> </w:t>
      </w:r>
      <w:proofErr w:type="spellStart"/>
      <w:r>
        <w:t>vnd</w:t>
      </w:r>
      <w:proofErr w:type="spellEnd"/>
      <w:r>
        <w:t xml:space="preserve"> </w:t>
      </w:r>
      <w:proofErr w:type="spellStart"/>
      <w:r>
        <w:t>flaysch</w:t>
      </w:r>
      <w:proofErr w:type="spellEnd"/>
      <w:r>
        <w:t xml:space="preserve"> </w:t>
      </w:r>
      <w:proofErr w:type="spellStart"/>
      <w:r>
        <w:t>vnd</w:t>
      </w:r>
      <w:proofErr w:type="spellEnd"/>
      <w:r>
        <w:t xml:space="preserve"> also </w:t>
      </w:r>
      <w:proofErr w:type="spellStart"/>
      <w:r>
        <w:t>Warer</w:t>
      </w:r>
      <w:proofErr w:type="spellEnd"/>
      <w:r>
        <w:t xml:space="preserve"> </w:t>
      </w:r>
      <w:proofErr w:type="spellStart"/>
      <w:r>
        <w:t>got</w:t>
      </w:r>
      <w:proofErr w:type="spellEnd"/>
      <w:r>
        <w:t xml:space="preserve"> </w:t>
      </w:r>
      <w:proofErr w:type="spellStart"/>
      <w:r>
        <w:t>mensch</w:t>
      </w:r>
      <w:proofErr w:type="spellEnd"/>
      <w:r>
        <w:t xml:space="preserve"> worden/ </w:t>
      </w:r>
      <w:proofErr w:type="spellStart"/>
      <w:r>
        <w:t>vnd</w:t>
      </w:r>
      <w:proofErr w:type="spellEnd"/>
      <w:r>
        <w:t xml:space="preserve"> nach </w:t>
      </w:r>
      <w:proofErr w:type="spellStart"/>
      <w:r>
        <w:t>Seyner</w:t>
      </w:r>
      <w:proofErr w:type="spellEnd"/>
      <w:r>
        <w:t xml:space="preserve"> </w:t>
      </w:r>
      <w:proofErr w:type="spellStart"/>
      <w:r>
        <w:t>menschayt</w:t>
      </w:r>
      <w:proofErr w:type="spellEnd"/>
      <w:r>
        <w:t xml:space="preserve"> </w:t>
      </w:r>
      <w:proofErr w:type="spellStart"/>
      <w:r>
        <w:t>auff</w:t>
      </w:r>
      <w:proofErr w:type="spellEnd"/>
      <w:r>
        <w:t xml:space="preserve"> sich geladen </w:t>
      </w:r>
      <w:proofErr w:type="spellStart"/>
      <w:r>
        <w:t>Vnnd</w:t>
      </w:r>
      <w:proofErr w:type="spellEnd"/>
      <w:r>
        <w:t xml:space="preserve"> genommen aller </w:t>
      </w:r>
      <w:proofErr w:type="spellStart"/>
      <w:r>
        <w:t>menschen</w:t>
      </w:r>
      <w:proofErr w:type="spellEnd"/>
      <w:r>
        <w:t xml:space="preserve"> </w:t>
      </w:r>
      <w:proofErr w:type="spellStart"/>
      <w:r>
        <w:t>sünd</w:t>
      </w:r>
      <w:proofErr w:type="spellEnd"/>
      <w:r>
        <w:t xml:space="preserve">/ </w:t>
      </w:r>
      <w:proofErr w:type="spellStart"/>
      <w:r>
        <w:t>Vnnd</w:t>
      </w:r>
      <w:proofErr w:type="spellEnd"/>
      <w:r>
        <w:t xml:space="preserve"> für </w:t>
      </w:r>
      <w:proofErr w:type="spellStart"/>
      <w:r>
        <w:t>Solliche</w:t>
      </w:r>
      <w:proofErr w:type="spellEnd"/>
      <w:r>
        <w:t xml:space="preserve"> </w:t>
      </w:r>
      <w:proofErr w:type="spellStart"/>
      <w:r>
        <w:t>feynd</w:t>
      </w:r>
      <w:proofErr w:type="spellEnd"/>
      <w:r>
        <w:t xml:space="preserve"> </w:t>
      </w:r>
      <w:proofErr w:type="spellStart"/>
      <w:r>
        <w:t>hatt</w:t>
      </w:r>
      <w:proofErr w:type="spellEnd"/>
      <w:r>
        <w:t xml:space="preserve"> er </w:t>
      </w:r>
      <w:proofErr w:type="spellStart"/>
      <w:r>
        <w:t>seynen</w:t>
      </w:r>
      <w:proofErr w:type="spellEnd"/>
      <w:r>
        <w:t xml:space="preserve"> </w:t>
      </w:r>
      <w:proofErr w:type="spellStart"/>
      <w:r>
        <w:t>Hymelyschen</w:t>
      </w:r>
      <w:proofErr w:type="spellEnd"/>
      <w:r>
        <w:t xml:space="preserve"> Vatter genug </w:t>
      </w:r>
      <w:proofErr w:type="spellStart"/>
      <w:r>
        <w:t>vnd</w:t>
      </w:r>
      <w:proofErr w:type="spellEnd"/>
      <w:r>
        <w:t xml:space="preserve"> </w:t>
      </w:r>
      <w:proofErr w:type="spellStart"/>
      <w:r>
        <w:t>besserung</w:t>
      </w:r>
      <w:proofErr w:type="spellEnd"/>
      <w:r>
        <w:t xml:space="preserve"> </w:t>
      </w:r>
      <w:proofErr w:type="spellStart"/>
      <w:r>
        <w:t>gethon</w:t>
      </w:r>
      <w:proofErr w:type="spellEnd"/>
      <w:r>
        <w:t xml:space="preserve">/ Durch </w:t>
      </w:r>
      <w:proofErr w:type="spellStart"/>
      <w:r>
        <w:t>seynen</w:t>
      </w:r>
      <w:proofErr w:type="spellEnd"/>
      <w:r>
        <w:t xml:space="preserve"> </w:t>
      </w:r>
      <w:proofErr w:type="spellStart"/>
      <w:r>
        <w:t>Bytteren</w:t>
      </w:r>
      <w:proofErr w:type="spellEnd"/>
      <w:r>
        <w:t xml:space="preserve"> </w:t>
      </w:r>
      <w:proofErr w:type="spellStart"/>
      <w:r>
        <w:t>tod</w:t>
      </w:r>
      <w:proofErr w:type="spellEnd"/>
      <w:r>
        <w:t xml:space="preserve"> </w:t>
      </w:r>
      <w:proofErr w:type="spellStart"/>
      <w:r>
        <w:t>leyden</w:t>
      </w:r>
      <w:proofErr w:type="spellEnd"/>
      <w:r>
        <w:t xml:space="preserve"> </w:t>
      </w:r>
      <w:proofErr w:type="spellStart"/>
      <w:r>
        <w:t>vnnd</w:t>
      </w:r>
      <w:proofErr w:type="spellEnd"/>
      <w:r>
        <w:t xml:space="preserve"> </w:t>
      </w:r>
      <w:proofErr w:type="spellStart"/>
      <w:r>
        <w:t>schmertzen</w:t>
      </w:r>
      <w:proofErr w:type="spellEnd"/>
      <w:r>
        <w:t xml:space="preserve">/ so er </w:t>
      </w:r>
      <w:proofErr w:type="spellStart"/>
      <w:r>
        <w:t>vmb</w:t>
      </w:r>
      <w:proofErr w:type="spellEnd"/>
      <w:r>
        <w:t xml:space="preserve"> </w:t>
      </w:r>
      <w:proofErr w:type="spellStart"/>
      <w:r>
        <w:t>vnnser</w:t>
      </w:r>
      <w:proofErr w:type="spellEnd"/>
      <w:r>
        <w:t xml:space="preserve"> Menschen wegen on allen </w:t>
      </w:r>
      <w:proofErr w:type="spellStart"/>
      <w:r>
        <w:t>vnsern</w:t>
      </w:r>
      <w:proofErr w:type="spellEnd"/>
      <w:r>
        <w:t xml:space="preserve"> verdienst/ Dann alles das wir </w:t>
      </w:r>
      <w:proofErr w:type="spellStart"/>
      <w:r>
        <w:t>seynd</w:t>
      </w:r>
      <w:proofErr w:type="spellEnd"/>
      <w:r>
        <w:t xml:space="preserve"> </w:t>
      </w:r>
      <w:proofErr w:type="spellStart"/>
      <w:r>
        <w:t>vnd</w:t>
      </w:r>
      <w:proofErr w:type="spellEnd"/>
      <w:r>
        <w:t xml:space="preserve"> haben auch </w:t>
      </w:r>
      <w:proofErr w:type="spellStart"/>
      <w:r>
        <w:t>vermügen</w:t>
      </w:r>
      <w:proofErr w:type="spellEnd"/>
      <w:r>
        <w:t xml:space="preserve">/ </w:t>
      </w:r>
      <w:proofErr w:type="spellStart"/>
      <w:r>
        <w:t>dz</w:t>
      </w:r>
      <w:proofErr w:type="spellEnd"/>
      <w:r>
        <w:t xml:space="preserve"> alles haben wir </w:t>
      </w:r>
      <w:proofErr w:type="spellStart"/>
      <w:r>
        <w:t>allain</w:t>
      </w:r>
      <w:proofErr w:type="spellEnd"/>
      <w:r>
        <w:t xml:space="preserve"> von </w:t>
      </w:r>
      <w:proofErr w:type="spellStart"/>
      <w:r>
        <w:t>got</w:t>
      </w:r>
      <w:proofErr w:type="spellEnd"/>
      <w:r>
        <w:t xml:space="preserve"> dann alle </w:t>
      </w:r>
      <w:proofErr w:type="spellStart"/>
      <w:r>
        <w:t>vnser</w:t>
      </w:r>
      <w:proofErr w:type="spellEnd"/>
      <w:r>
        <w:t xml:space="preserve"> guten </w:t>
      </w:r>
      <w:proofErr w:type="spellStart"/>
      <w:r>
        <w:t>werck</w:t>
      </w:r>
      <w:proofErr w:type="spellEnd"/>
      <w:r>
        <w:t xml:space="preserve"> die werden allein durch </w:t>
      </w:r>
      <w:proofErr w:type="spellStart"/>
      <w:r>
        <w:t>got</w:t>
      </w:r>
      <w:proofErr w:type="spellEnd"/>
      <w:r>
        <w:t xml:space="preserve"> </w:t>
      </w:r>
      <w:proofErr w:type="spellStart"/>
      <w:r>
        <w:t>vnnd</w:t>
      </w:r>
      <w:proofErr w:type="spellEnd"/>
      <w:r>
        <w:t xml:space="preserve"> </w:t>
      </w:r>
      <w:proofErr w:type="spellStart"/>
      <w:r>
        <w:t>nit</w:t>
      </w:r>
      <w:proofErr w:type="spellEnd"/>
      <w:r>
        <w:t xml:space="preserve"> von </w:t>
      </w:r>
      <w:proofErr w:type="spellStart"/>
      <w:r>
        <w:t>vns</w:t>
      </w:r>
      <w:proofErr w:type="spellEnd"/>
      <w:r>
        <w:t xml:space="preserve"> verbracht/ dann </w:t>
      </w:r>
      <w:proofErr w:type="spellStart"/>
      <w:r>
        <w:t>allayn</w:t>
      </w:r>
      <w:proofErr w:type="spellEnd"/>
      <w:r>
        <w:t xml:space="preserve"> </w:t>
      </w:r>
      <w:proofErr w:type="spellStart"/>
      <w:r>
        <w:t>Got</w:t>
      </w:r>
      <w:proofErr w:type="spellEnd"/>
      <w:r>
        <w:t xml:space="preserve"> der </w:t>
      </w:r>
      <w:proofErr w:type="spellStart"/>
      <w:r>
        <w:t>sun</w:t>
      </w:r>
      <w:proofErr w:type="spellEnd"/>
      <w:r>
        <w:t xml:space="preserve"> hat </w:t>
      </w:r>
      <w:proofErr w:type="spellStart"/>
      <w:r>
        <w:t>vns</w:t>
      </w:r>
      <w:proofErr w:type="spellEnd"/>
      <w:r>
        <w:t xml:space="preserve"> </w:t>
      </w:r>
      <w:proofErr w:type="spellStart"/>
      <w:r>
        <w:t>selyg</w:t>
      </w:r>
      <w:proofErr w:type="spellEnd"/>
      <w:r>
        <w:t xml:space="preserve"> gemacht </w:t>
      </w:r>
      <w:proofErr w:type="spellStart"/>
      <w:r>
        <w:t>vnd</w:t>
      </w:r>
      <w:proofErr w:type="spellEnd"/>
      <w:r>
        <w:t xml:space="preserve"> gnug </w:t>
      </w:r>
      <w:proofErr w:type="spellStart"/>
      <w:r>
        <w:t>gethon</w:t>
      </w:r>
      <w:proofErr w:type="spellEnd"/>
      <w:r>
        <w:t xml:space="preserve"> für </w:t>
      </w:r>
      <w:proofErr w:type="spellStart"/>
      <w:r>
        <w:t>vnser</w:t>
      </w:r>
      <w:proofErr w:type="spellEnd"/>
      <w:r>
        <w:t xml:space="preserve"> </w:t>
      </w:r>
      <w:proofErr w:type="spellStart"/>
      <w:r>
        <w:t>sünd</w:t>
      </w:r>
      <w:proofErr w:type="spellEnd"/>
      <w:r>
        <w:t xml:space="preserve"> </w:t>
      </w:r>
      <w:proofErr w:type="spellStart"/>
      <w:r>
        <w:t>darumb</w:t>
      </w:r>
      <w:proofErr w:type="spellEnd"/>
      <w:r>
        <w:t xml:space="preserve"> künden wir </w:t>
      </w:r>
      <w:proofErr w:type="spellStart"/>
      <w:r>
        <w:t>jm</w:t>
      </w:r>
      <w:proofErr w:type="spellEnd"/>
      <w:r>
        <w:t xml:space="preserve"> </w:t>
      </w:r>
      <w:proofErr w:type="spellStart"/>
      <w:r>
        <w:t>nycht</w:t>
      </w:r>
      <w:proofErr w:type="spellEnd"/>
      <w:r>
        <w:t xml:space="preserve"> thun/ Dann das wir </w:t>
      </w:r>
      <w:proofErr w:type="spellStart"/>
      <w:r>
        <w:t>jnn</w:t>
      </w:r>
      <w:proofErr w:type="spellEnd"/>
      <w:r>
        <w:t xml:space="preserve"> </w:t>
      </w:r>
      <w:proofErr w:type="spellStart"/>
      <w:r>
        <w:t>jme</w:t>
      </w:r>
      <w:proofErr w:type="spellEnd"/>
      <w:r>
        <w:t xml:space="preserve"> </w:t>
      </w:r>
      <w:proofErr w:type="spellStart"/>
      <w:r>
        <w:t>Festygklich</w:t>
      </w:r>
      <w:proofErr w:type="spellEnd"/>
      <w:r>
        <w:t xml:space="preserve"> </w:t>
      </w:r>
      <w:proofErr w:type="spellStart"/>
      <w:r>
        <w:t>vnnd</w:t>
      </w:r>
      <w:proofErr w:type="spellEnd"/>
      <w:r>
        <w:t xml:space="preserve"> </w:t>
      </w:r>
      <w:proofErr w:type="spellStart"/>
      <w:r>
        <w:t>vnzweyfenlich</w:t>
      </w:r>
      <w:proofErr w:type="spellEnd"/>
      <w:r>
        <w:t xml:space="preserve"> </w:t>
      </w:r>
      <w:proofErr w:type="spellStart"/>
      <w:r>
        <w:t>gelauben</w:t>
      </w:r>
      <w:proofErr w:type="spellEnd"/>
      <w:r>
        <w:t xml:space="preserve">/ </w:t>
      </w:r>
      <w:proofErr w:type="spellStart"/>
      <w:r>
        <w:t>Vnnd</w:t>
      </w:r>
      <w:proofErr w:type="spellEnd"/>
      <w:r>
        <w:t xml:space="preserve"> alle </w:t>
      </w:r>
      <w:proofErr w:type="spellStart"/>
      <w:r>
        <w:t>vnser</w:t>
      </w:r>
      <w:proofErr w:type="spellEnd"/>
      <w:r>
        <w:t xml:space="preserve"> </w:t>
      </w:r>
      <w:proofErr w:type="spellStart"/>
      <w:r>
        <w:t>lyeb</w:t>
      </w:r>
      <w:proofErr w:type="spellEnd"/>
      <w:r>
        <w:t xml:space="preserve">/ </w:t>
      </w:r>
      <w:proofErr w:type="spellStart"/>
      <w:r>
        <w:t>vnnd</w:t>
      </w:r>
      <w:proofErr w:type="spellEnd"/>
      <w:r>
        <w:t xml:space="preserve"> </w:t>
      </w:r>
      <w:proofErr w:type="spellStart"/>
      <w:r>
        <w:t>Vertrawen</w:t>
      </w:r>
      <w:proofErr w:type="spellEnd"/>
      <w:r>
        <w:t xml:space="preserve"> in in setzen/ </w:t>
      </w:r>
      <w:proofErr w:type="spellStart"/>
      <w:r>
        <w:t>vnd</w:t>
      </w:r>
      <w:proofErr w:type="spellEnd"/>
      <w:r>
        <w:t xml:space="preserve"> stellen/ </w:t>
      </w:r>
      <w:proofErr w:type="spellStart"/>
      <w:r>
        <w:t>Vnd</w:t>
      </w:r>
      <w:proofErr w:type="spellEnd"/>
      <w:r>
        <w:t xml:space="preserve"> </w:t>
      </w:r>
      <w:proofErr w:type="spellStart"/>
      <w:r>
        <w:t>darauff</w:t>
      </w:r>
      <w:proofErr w:type="spellEnd"/>
      <w:r>
        <w:t xml:space="preserve"> </w:t>
      </w:r>
      <w:proofErr w:type="spellStart"/>
      <w:r>
        <w:t>dz</w:t>
      </w:r>
      <w:proofErr w:type="spellEnd"/>
      <w:r>
        <w:t xml:space="preserve"> Vater </w:t>
      </w:r>
      <w:proofErr w:type="spellStart"/>
      <w:r>
        <w:t>vnser</w:t>
      </w:r>
      <w:proofErr w:type="spellEnd"/>
      <w:r>
        <w:t xml:space="preserve">. Wie er </w:t>
      </w:r>
      <w:proofErr w:type="spellStart"/>
      <w:r>
        <w:t>vns</w:t>
      </w:r>
      <w:proofErr w:type="spellEnd"/>
      <w:r>
        <w:t xml:space="preserve"> </w:t>
      </w:r>
      <w:proofErr w:type="spellStart"/>
      <w:r>
        <w:t>selb</w:t>
      </w:r>
      <w:proofErr w:type="spellEnd"/>
      <w:r>
        <w:t xml:space="preserve"> </w:t>
      </w:r>
      <w:proofErr w:type="spellStart"/>
      <w:r>
        <w:t>gelert</w:t>
      </w:r>
      <w:proofErr w:type="spellEnd"/>
      <w:r>
        <w:t xml:space="preserve"> hat/ beten/ </w:t>
      </w:r>
      <w:proofErr w:type="spellStart"/>
      <w:r>
        <w:t>vnd</w:t>
      </w:r>
      <w:proofErr w:type="spellEnd"/>
      <w:r>
        <w:t xml:space="preserve"> also </w:t>
      </w:r>
      <w:proofErr w:type="spellStart"/>
      <w:r>
        <w:t>vnsern</w:t>
      </w:r>
      <w:proofErr w:type="spellEnd"/>
      <w:r>
        <w:t xml:space="preserve"> gierigen </w:t>
      </w:r>
      <w:proofErr w:type="spellStart"/>
      <w:r>
        <w:t>vnd</w:t>
      </w:r>
      <w:proofErr w:type="spellEnd"/>
      <w:r>
        <w:t xml:space="preserve"> </w:t>
      </w:r>
      <w:proofErr w:type="spellStart"/>
      <w:r>
        <w:t>barmhertzigen</w:t>
      </w:r>
      <w:proofErr w:type="spellEnd"/>
      <w:r>
        <w:t xml:space="preserve"> </w:t>
      </w:r>
      <w:proofErr w:type="spellStart"/>
      <w:r>
        <w:t>vater</w:t>
      </w:r>
      <w:proofErr w:type="spellEnd"/>
      <w:r>
        <w:t xml:space="preserve"> anbeten/ dann in dem gebet finden wir/ alles </w:t>
      </w:r>
      <w:proofErr w:type="spellStart"/>
      <w:r>
        <w:t>vnser</w:t>
      </w:r>
      <w:proofErr w:type="spellEnd"/>
      <w:r>
        <w:t xml:space="preserve"> </w:t>
      </w:r>
      <w:proofErr w:type="spellStart"/>
      <w:r>
        <w:t>seelen</w:t>
      </w:r>
      <w:proofErr w:type="spellEnd"/>
      <w:r>
        <w:t xml:space="preserve"> </w:t>
      </w:r>
      <w:proofErr w:type="spellStart"/>
      <w:r>
        <w:t>vnd</w:t>
      </w:r>
      <w:proofErr w:type="spellEnd"/>
      <w:r>
        <w:t xml:space="preserve"> </w:t>
      </w:r>
      <w:proofErr w:type="spellStart"/>
      <w:r>
        <w:t>leybs</w:t>
      </w:r>
      <w:proofErr w:type="spellEnd"/>
      <w:r>
        <w:t xml:space="preserve"> </w:t>
      </w:r>
      <w:proofErr w:type="spellStart"/>
      <w:r>
        <w:t>noturfft</w:t>
      </w:r>
      <w:proofErr w:type="spellEnd"/>
      <w:r>
        <w:t xml:space="preserve"> </w:t>
      </w:r>
      <w:proofErr w:type="spellStart"/>
      <w:r>
        <w:t>vnd</w:t>
      </w:r>
      <w:proofErr w:type="spellEnd"/>
      <w:r>
        <w:t xml:space="preserve"> ist noch/ mag kein besser </w:t>
      </w:r>
      <w:proofErr w:type="spellStart"/>
      <w:r>
        <w:t>gebett</w:t>
      </w:r>
      <w:proofErr w:type="spellEnd"/>
      <w:r>
        <w:t xml:space="preserve"> </w:t>
      </w:r>
      <w:proofErr w:type="spellStart"/>
      <w:r>
        <w:t>gfunden</w:t>
      </w:r>
      <w:proofErr w:type="spellEnd"/>
      <w:r>
        <w:t xml:space="preserve"> oder besprochen werden/ Dann das gebet/ das </w:t>
      </w:r>
      <w:proofErr w:type="spellStart"/>
      <w:r>
        <w:t>got</w:t>
      </w:r>
      <w:proofErr w:type="spellEnd"/>
      <w:r>
        <w:t xml:space="preserve"> </w:t>
      </w:r>
      <w:proofErr w:type="spellStart"/>
      <w:r>
        <w:t>selbs</w:t>
      </w:r>
      <w:proofErr w:type="spellEnd"/>
      <w:r>
        <w:t xml:space="preserve"> der durch die </w:t>
      </w:r>
      <w:proofErr w:type="spellStart"/>
      <w:r>
        <w:t>Allmechtigkayt</w:t>
      </w:r>
      <w:proofErr w:type="spellEnd"/>
      <w:r>
        <w:t xml:space="preserve"> </w:t>
      </w:r>
      <w:proofErr w:type="spellStart"/>
      <w:r>
        <w:t>hymel</w:t>
      </w:r>
      <w:proofErr w:type="spellEnd"/>
      <w:r>
        <w:t xml:space="preserve"> </w:t>
      </w:r>
      <w:proofErr w:type="spellStart"/>
      <w:r>
        <w:t>vnd</w:t>
      </w:r>
      <w:proofErr w:type="spellEnd"/>
      <w:r>
        <w:t xml:space="preserve"> </w:t>
      </w:r>
      <w:proofErr w:type="spellStart"/>
      <w:r>
        <w:t>erdens</w:t>
      </w:r>
      <w:proofErr w:type="spellEnd"/>
      <w:r>
        <w:t xml:space="preserve"> </w:t>
      </w:r>
      <w:proofErr w:type="spellStart"/>
      <w:r>
        <w:t>auß</w:t>
      </w:r>
      <w:proofErr w:type="spellEnd"/>
      <w:r>
        <w:t xml:space="preserve"> nichts geschaffen hat/ So hat </w:t>
      </w:r>
      <w:proofErr w:type="spellStart"/>
      <w:r>
        <w:t>vns</w:t>
      </w:r>
      <w:proofErr w:type="spellEnd"/>
      <w:r>
        <w:t xml:space="preserve"> </w:t>
      </w:r>
      <w:proofErr w:type="spellStart"/>
      <w:r>
        <w:t>got</w:t>
      </w:r>
      <w:proofErr w:type="spellEnd"/>
      <w:r>
        <w:t xml:space="preserve"> der </w:t>
      </w:r>
      <w:proofErr w:type="spellStart"/>
      <w:r>
        <w:t>sun</w:t>
      </w:r>
      <w:proofErr w:type="spellEnd"/>
      <w:r>
        <w:t xml:space="preserve"> versprochen/ Was wir </w:t>
      </w:r>
      <w:proofErr w:type="spellStart"/>
      <w:r>
        <w:t>seynen</w:t>
      </w:r>
      <w:proofErr w:type="spellEnd"/>
      <w:r>
        <w:t xml:space="preserve"> </w:t>
      </w:r>
      <w:proofErr w:type="spellStart"/>
      <w:r>
        <w:t>Himlyschen</w:t>
      </w:r>
      <w:proofErr w:type="spellEnd"/>
      <w:r>
        <w:t xml:space="preserve"> </w:t>
      </w:r>
      <w:proofErr w:type="spellStart"/>
      <w:r>
        <w:t>vatter</w:t>
      </w:r>
      <w:proofErr w:type="spellEnd"/>
      <w:r>
        <w:t xml:space="preserve"> in </w:t>
      </w:r>
      <w:proofErr w:type="spellStart"/>
      <w:r>
        <w:t>seynem</w:t>
      </w:r>
      <w:proofErr w:type="spellEnd"/>
      <w:r>
        <w:t xml:space="preserve"> </w:t>
      </w:r>
      <w:proofErr w:type="spellStart"/>
      <w:r>
        <w:t>namen</w:t>
      </w:r>
      <w:proofErr w:type="spellEnd"/>
      <w:r>
        <w:t xml:space="preserve"> </w:t>
      </w:r>
      <w:proofErr w:type="spellStart"/>
      <w:r>
        <w:t>bytten</w:t>
      </w:r>
      <w:proofErr w:type="spellEnd"/>
      <w:r>
        <w:t xml:space="preserve">/ das </w:t>
      </w:r>
      <w:proofErr w:type="spellStart"/>
      <w:r>
        <w:t>wirt</w:t>
      </w:r>
      <w:proofErr w:type="spellEnd"/>
      <w:r>
        <w:t xml:space="preserve"> er </w:t>
      </w:r>
      <w:proofErr w:type="spellStart"/>
      <w:r>
        <w:t>vns</w:t>
      </w:r>
      <w:proofErr w:type="spellEnd"/>
      <w:r>
        <w:t xml:space="preserve"> </w:t>
      </w:r>
      <w:proofErr w:type="spellStart"/>
      <w:r>
        <w:t>geweren</w:t>
      </w:r>
      <w:proofErr w:type="spellEnd"/>
      <w:r>
        <w:t xml:space="preserve">/ Die </w:t>
      </w:r>
      <w:proofErr w:type="spellStart"/>
      <w:r>
        <w:t>weyl</w:t>
      </w:r>
      <w:proofErr w:type="spellEnd"/>
      <w:r>
        <w:t xml:space="preserve"> </w:t>
      </w:r>
      <w:proofErr w:type="spellStart"/>
      <w:r>
        <w:t>er4nu</w:t>
      </w:r>
      <w:proofErr w:type="spellEnd"/>
      <w:r>
        <w:t xml:space="preserve"> die ewige </w:t>
      </w:r>
      <w:proofErr w:type="spellStart"/>
      <w:r>
        <w:t>warhait</w:t>
      </w:r>
      <w:proofErr w:type="spellEnd"/>
      <w:r>
        <w:t xml:space="preserve"> ist/ </w:t>
      </w:r>
      <w:proofErr w:type="spellStart"/>
      <w:r>
        <w:t>vnd</w:t>
      </w:r>
      <w:proofErr w:type="spellEnd"/>
      <w:r>
        <w:t xml:space="preserve"> </w:t>
      </w:r>
      <w:proofErr w:type="spellStart"/>
      <w:r>
        <w:t>nit</w:t>
      </w:r>
      <w:proofErr w:type="spellEnd"/>
      <w:r>
        <w:t xml:space="preserve"> </w:t>
      </w:r>
      <w:proofErr w:type="spellStart"/>
      <w:r>
        <w:t>lyegen</w:t>
      </w:r>
      <w:proofErr w:type="spellEnd"/>
      <w:r>
        <w:t xml:space="preserve"> </w:t>
      </w:r>
      <w:proofErr w:type="spellStart"/>
      <w:r>
        <w:t>kan</w:t>
      </w:r>
      <w:proofErr w:type="spellEnd"/>
      <w:r>
        <w:t xml:space="preserve">/ so muß er </w:t>
      </w:r>
      <w:proofErr w:type="spellStart"/>
      <w:r>
        <w:t>vns</w:t>
      </w:r>
      <w:proofErr w:type="spellEnd"/>
      <w:r>
        <w:t xml:space="preserve"> durch seyn </w:t>
      </w:r>
      <w:proofErr w:type="spellStart"/>
      <w:r>
        <w:t>selbs</w:t>
      </w:r>
      <w:proofErr w:type="spellEnd"/>
      <w:r>
        <w:t xml:space="preserve"> </w:t>
      </w:r>
      <w:proofErr w:type="spellStart"/>
      <w:r>
        <w:t>Verhayssung</w:t>
      </w:r>
      <w:proofErr w:type="spellEnd"/>
      <w:r>
        <w:t xml:space="preserve">/ </w:t>
      </w:r>
      <w:proofErr w:type="spellStart"/>
      <w:r>
        <w:t>Vnnd</w:t>
      </w:r>
      <w:proofErr w:type="spellEnd"/>
      <w:r>
        <w:t xml:space="preserve"> </w:t>
      </w:r>
      <w:proofErr w:type="spellStart"/>
      <w:r>
        <w:t>zusagung</w:t>
      </w:r>
      <w:proofErr w:type="spellEnd"/>
      <w:r>
        <w:t xml:space="preserve"> </w:t>
      </w:r>
      <w:proofErr w:type="spellStart"/>
      <w:r>
        <w:t>wyllen</w:t>
      </w:r>
      <w:proofErr w:type="spellEnd"/>
      <w:r>
        <w:t xml:space="preserve">/ </w:t>
      </w:r>
      <w:proofErr w:type="spellStart"/>
      <w:r>
        <w:t>Vnnßer</w:t>
      </w:r>
      <w:proofErr w:type="spellEnd"/>
      <w:r>
        <w:t xml:space="preserve"> </w:t>
      </w:r>
      <w:proofErr w:type="spellStart"/>
      <w:r>
        <w:t>byt</w:t>
      </w:r>
      <w:proofErr w:type="spellEnd"/>
      <w:r>
        <w:t xml:space="preserve"> </w:t>
      </w:r>
      <w:proofErr w:type="spellStart"/>
      <w:r>
        <w:t>geweren</w:t>
      </w:r>
      <w:proofErr w:type="spellEnd"/>
      <w:r>
        <w:t xml:space="preserve">/ On allen </w:t>
      </w:r>
      <w:proofErr w:type="spellStart"/>
      <w:r>
        <w:t>vnsern</w:t>
      </w:r>
      <w:proofErr w:type="spellEnd"/>
      <w:r>
        <w:t xml:space="preserve"> </w:t>
      </w:r>
      <w:proofErr w:type="spellStart"/>
      <w:r>
        <w:t>verdyenst</w:t>
      </w:r>
      <w:proofErr w:type="spellEnd"/>
      <w:r>
        <w:t xml:space="preserve">/ </w:t>
      </w:r>
      <w:proofErr w:type="spellStart"/>
      <w:r>
        <w:t>Allayn</w:t>
      </w:r>
      <w:proofErr w:type="spellEnd"/>
      <w:r>
        <w:t xml:space="preserve"> </w:t>
      </w:r>
      <w:proofErr w:type="spellStart"/>
      <w:r>
        <w:t>auß</w:t>
      </w:r>
      <w:proofErr w:type="spellEnd"/>
      <w:r>
        <w:t xml:space="preserve"> </w:t>
      </w:r>
      <w:proofErr w:type="spellStart"/>
      <w:r>
        <w:t>seyner</w:t>
      </w:r>
      <w:proofErr w:type="spellEnd"/>
      <w:r>
        <w:t xml:space="preserve"> </w:t>
      </w:r>
      <w:proofErr w:type="spellStart"/>
      <w:r>
        <w:t>gyettigkait</w:t>
      </w:r>
      <w:proofErr w:type="spellEnd"/>
      <w:r>
        <w:t xml:space="preserve"> </w:t>
      </w:r>
      <w:proofErr w:type="spellStart"/>
      <w:r>
        <w:t>vnnd</w:t>
      </w:r>
      <w:proofErr w:type="spellEnd"/>
      <w:r>
        <w:t xml:space="preserve"> </w:t>
      </w:r>
      <w:proofErr w:type="spellStart"/>
      <w:r>
        <w:t>gnaden</w:t>
      </w:r>
      <w:proofErr w:type="spellEnd"/>
      <w:r>
        <w:t xml:space="preserve">/ So wir in anders in </w:t>
      </w:r>
      <w:proofErr w:type="spellStart"/>
      <w:r>
        <w:t>warem</w:t>
      </w:r>
      <w:proofErr w:type="spellEnd"/>
      <w:r>
        <w:t xml:space="preserve"> glauben/ </w:t>
      </w:r>
      <w:proofErr w:type="spellStart"/>
      <w:r>
        <w:t>Vnd</w:t>
      </w:r>
      <w:proofErr w:type="spellEnd"/>
      <w:r>
        <w:t xml:space="preserve"> </w:t>
      </w:r>
      <w:proofErr w:type="spellStart"/>
      <w:r>
        <w:t>endtlichen</w:t>
      </w:r>
      <w:proofErr w:type="spellEnd"/>
      <w:r>
        <w:t xml:space="preserve"> </w:t>
      </w:r>
      <w:proofErr w:type="spellStart"/>
      <w:r>
        <w:t>vertrawen</w:t>
      </w:r>
      <w:proofErr w:type="spellEnd"/>
      <w:r>
        <w:t xml:space="preserve"> </w:t>
      </w:r>
      <w:proofErr w:type="spellStart"/>
      <w:r>
        <w:t>anruffen</w:t>
      </w:r>
      <w:proofErr w:type="spellEnd"/>
      <w:r>
        <w:t xml:space="preserve">/ </w:t>
      </w:r>
      <w:proofErr w:type="spellStart"/>
      <w:r>
        <w:t>vnd</w:t>
      </w:r>
      <w:proofErr w:type="spellEnd"/>
      <w:r>
        <w:t xml:space="preserve"> </w:t>
      </w:r>
      <w:proofErr w:type="spellStart"/>
      <w:r>
        <w:t>darwyder</w:t>
      </w:r>
      <w:proofErr w:type="spellEnd"/>
      <w:r>
        <w:t xml:space="preserve"> </w:t>
      </w:r>
      <w:proofErr w:type="spellStart"/>
      <w:r>
        <w:t>kan</w:t>
      </w:r>
      <w:proofErr w:type="spellEnd"/>
      <w:r>
        <w:t xml:space="preserve"> mir weder der Bapst/ </w:t>
      </w:r>
      <w:proofErr w:type="spellStart"/>
      <w:r>
        <w:t>vnnd</w:t>
      </w:r>
      <w:proofErr w:type="spellEnd"/>
      <w:r>
        <w:t xml:space="preserve"> alle </w:t>
      </w:r>
      <w:proofErr w:type="spellStart"/>
      <w:r>
        <w:t>welt</w:t>
      </w:r>
      <w:proofErr w:type="spellEnd"/>
      <w:r>
        <w:t xml:space="preserve"> </w:t>
      </w:r>
      <w:proofErr w:type="spellStart"/>
      <w:r>
        <w:t>nit</w:t>
      </w:r>
      <w:proofErr w:type="spellEnd"/>
      <w:r>
        <w:t xml:space="preserve"> reden/ </w:t>
      </w:r>
      <w:proofErr w:type="spellStart"/>
      <w:r>
        <w:t>daz</w:t>
      </w:r>
      <w:proofErr w:type="spellEnd"/>
      <w:r>
        <w:t xml:space="preserve"> </w:t>
      </w:r>
      <w:proofErr w:type="spellStart"/>
      <w:r>
        <w:t>kan</w:t>
      </w:r>
      <w:proofErr w:type="spellEnd"/>
      <w:r>
        <w:t xml:space="preserve"> ich </w:t>
      </w:r>
      <w:proofErr w:type="spellStart"/>
      <w:r>
        <w:t>beweren</w:t>
      </w:r>
      <w:proofErr w:type="spellEnd"/>
      <w:r>
        <w:t xml:space="preserve">/ </w:t>
      </w:r>
      <w:proofErr w:type="spellStart"/>
      <w:r>
        <w:t>Darumb</w:t>
      </w:r>
      <w:proofErr w:type="spellEnd"/>
      <w:r>
        <w:t xml:space="preserve"> </w:t>
      </w:r>
      <w:proofErr w:type="spellStart"/>
      <w:r>
        <w:t>Gnedigster</w:t>
      </w:r>
      <w:proofErr w:type="spellEnd"/>
      <w:r>
        <w:t xml:space="preserve"> Churfürst/ </w:t>
      </w:r>
      <w:proofErr w:type="spellStart"/>
      <w:r>
        <w:t>vnd</w:t>
      </w:r>
      <w:proofErr w:type="spellEnd"/>
      <w:r>
        <w:t xml:space="preserve"> </w:t>
      </w:r>
      <w:proofErr w:type="spellStart"/>
      <w:r>
        <w:t>herr</w:t>
      </w:r>
      <w:proofErr w:type="spellEnd"/>
      <w:r>
        <w:t xml:space="preserve"> die </w:t>
      </w:r>
      <w:proofErr w:type="spellStart"/>
      <w:r>
        <w:t>weyl</w:t>
      </w:r>
      <w:proofErr w:type="spellEnd"/>
      <w:r>
        <w:t xml:space="preserve"> ich dann </w:t>
      </w:r>
      <w:proofErr w:type="spellStart"/>
      <w:r>
        <w:t>ewr</w:t>
      </w:r>
      <w:proofErr w:type="spellEnd"/>
      <w:r>
        <w:t xml:space="preserve"> Fürst. Gnad. </w:t>
      </w:r>
      <w:proofErr w:type="spellStart"/>
      <w:r>
        <w:t>Verpflychtner</w:t>
      </w:r>
      <w:proofErr w:type="spellEnd"/>
      <w:r>
        <w:t xml:space="preserve"> </w:t>
      </w:r>
      <w:proofErr w:type="spellStart"/>
      <w:r>
        <w:t>gelobtter</w:t>
      </w:r>
      <w:proofErr w:type="spellEnd"/>
      <w:r>
        <w:t xml:space="preserve"> </w:t>
      </w:r>
      <w:proofErr w:type="spellStart"/>
      <w:r>
        <w:t>vnnd</w:t>
      </w:r>
      <w:proofErr w:type="spellEnd"/>
      <w:r>
        <w:t xml:space="preserve"> </w:t>
      </w:r>
      <w:proofErr w:type="spellStart"/>
      <w:r>
        <w:t>geschworner</w:t>
      </w:r>
      <w:proofErr w:type="spellEnd"/>
      <w:r>
        <w:t xml:space="preserve"> </w:t>
      </w:r>
      <w:proofErr w:type="spellStart"/>
      <w:r>
        <w:t>diener</w:t>
      </w:r>
      <w:proofErr w:type="spellEnd"/>
      <w:r>
        <w:t xml:space="preserve"> </w:t>
      </w:r>
      <w:proofErr w:type="spellStart"/>
      <w:r>
        <w:t>byn</w:t>
      </w:r>
      <w:proofErr w:type="spellEnd"/>
      <w:r>
        <w:t xml:space="preserve">/ </w:t>
      </w:r>
      <w:proofErr w:type="spellStart"/>
      <w:r>
        <w:t>vnnd</w:t>
      </w:r>
      <w:proofErr w:type="spellEnd"/>
      <w:r>
        <w:t xml:space="preserve"> </w:t>
      </w:r>
      <w:proofErr w:type="spellStart"/>
      <w:r>
        <w:t>meyns</w:t>
      </w:r>
      <w:proofErr w:type="spellEnd"/>
      <w:r>
        <w:t xml:space="preserve"> </w:t>
      </w:r>
      <w:proofErr w:type="spellStart"/>
      <w:r>
        <w:t>achttens</w:t>
      </w:r>
      <w:proofErr w:type="spellEnd"/>
      <w:r>
        <w:t xml:space="preserve"> </w:t>
      </w:r>
      <w:proofErr w:type="spellStart"/>
      <w:r>
        <w:t>vnnd</w:t>
      </w:r>
      <w:proofErr w:type="spellEnd"/>
      <w:r>
        <w:t xml:space="preserve"> verstands am </w:t>
      </w:r>
      <w:proofErr w:type="spellStart"/>
      <w:r>
        <w:t>hechsten</w:t>
      </w:r>
      <w:proofErr w:type="spellEnd"/>
      <w:r>
        <w:t xml:space="preserve"> zu </w:t>
      </w:r>
      <w:proofErr w:type="spellStart"/>
      <w:r>
        <w:t>Eür</w:t>
      </w:r>
      <w:proofErr w:type="spellEnd"/>
      <w:r>
        <w:t xml:space="preserve"> Für. G. </w:t>
      </w:r>
      <w:proofErr w:type="spellStart"/>
      <w:r>
        <w:t>seligkayt</w:t>
      </w:r>
      <w:proofErr w:type="spellEnd"/>
      <w:r>
        <w:t xml:space="preserve"> am ersten So ich dann in mir bedacht </w:t>
      </w:r>
      <w:proofErr w:type="spellStart"/>
      <w:r>
        <w:t>vnd</w:t>
      </w:r>
      <w:proofErr w:type="spellEnd"/>
      <w:r>
        <w:t xml:space="preserve"> </w:t>
      </w:r>
      <w:proofErr w:type="spellStart"/>
      <w:r>
        <w:t>betracht</w:t>
      </w:r>
      <w:proofErr w:type="spellEnd"/>
      <w:r>
        <w:t xml:space="preserve"> hab/ Durch </w:t>
      </w:r>
      <w:proofErr w:type="spellStart"/>
      <w:r>
        <w:t>gnad</w:t>
      </w:r>
      <w:proofErr w:type="spellEnd"/>
      <w:r>
        <w:t xml:space="preserve"> </w:t>
      </w:r>
      <w:proofErr w:type="spellStart"/>
      <w:r>
        <w:t>gottes</w:t>
      </w:r>
      <w:proofErr w:type="spellEnd"/>
      <w:r>
        <w:t xml:space="preserve">. Inn was grossen stands </w:t>
      </w:r>
      <w:proofErr w:type="spellStart"/>
      <w:r>
        <w:t>Regyments</w:t>
      </w:r>
      <w:proofErr w:type="spellEnd"/>
      <w:r>
        <w:t xml:space="preserve"> </w:t>
      </w:r>
      <w:proofErr w:type="spellStart"/>
      <w:r>
        <w:t>vnnd</w:t>
      </w:r>
      <w:proofErr w:type="spellEnd"/>
      <w:r>
        <w:t xml:space="preserve"> </w:t>
      </w:r>
      <w:proofErr w:type="spellStart"/>
      <w:r>
        <w:t>Churfürstlichisten</w:t>
      </w:r>
      <w:proofErr w:type="spellEnd"/>
      <w:r>
        <w:t xml:space="preserve"> </w:t>
      </w:r>
      <w:proofErr w:type="spellStart"/>
      <w:r>
        <w:t>wesens</w:t>
      </w:r>
      <w:proofErr w:type="spellEnd"/>
      <w:r>
        <w:t xml:space="preserve"> zu </w:t>
      </w:r>
      <w:proofErr w:type="spellStart"/>
      <w:r>
        <w:t>ainem</w:t>
      </w:r>
      <w:proofErr w:type="spellEnd"/>
      <w:r>
        <w:t xml:space="preserve"> </w:t>
      </w:r>
      <w:proofErr w:type="spellStart"/>
      <w:r>
        <w:t>Fürnemlychen</w:t>
      </w:r>
      <w:proofErr w:type="spellEnd"/>
      <w:r>
        <w:t xml:space="preserve"> </w:t>
      </w:r>
      <w:proofErr w:type="spellStart"/>
      <w:r>
        <w:t>haupt</w:t>
      </w:r>
      <w:proofErr w:type="spellEnd"/>
      <w:r>
        <w:t xml:space="preserve">/ </w:t>
      </w:r>
      <w:proofErr w:type="spellStart"/>
      <w:r>
        <w:t>vnd</w:t>
      </w:r>
      <w:proofErr w:type="spellEnd"/>
      <w:r>
        <w:t xml:space="preserve"> </w:t>
      </w:r>
      <w:proofErr w:type="spellStart"/>
      <w:r>
        <w:t>handthaber</w:t>
      </w:r>
      <w:proofErr w:type="spellEnd"/>
      <w:r>
        <w:t xml:space="preserve"> </w:t>
      </w:r>
      <w:proofErr w:type="spellStart"/>
      <w:r>
        <w:t>christlichs</w:t>
      </w:r>
      <w:proofErr w:type="spellEnd"/>
      <w:r>
        <w:t xml:space="preserve"> </w:t>
      </w:r>
      <w:proofErr w:type="spellStart"/>
      <w:r>
        <w:t>glaubens</w:t>
      </w:r>
      <w:proofErr w:type="spellEnd"/>
      <w:r>
        <w:t xml:space="preserve">/ </w:t>
      </w:r>
      <w:proofErr w:type="spellStart"/>
      <w:r>
        <w:t>gmaines</w:t>
      </w:r>
      <w:proofErr w:type="spellEnd"/>
      <w:r>
        <w:t xml:space="preserve"> nutz </w:t>
      </w:r>
      <w:proofErr w:type="spellStart"/>
      <w:r>
        <w:t>vnd</w:t>
      </w:r>
      <w:proofErr w:type="spellEnd"/>
      <w:r>
        <w:t xml:space="preserve"> </w:t>
      </w:r>
      <w:proofErr w:type="spellStart"/>
      <w:r>
        <w:t>götlicher</w:t>
      </w:r>
      <w:proofErr w:type="spellEnd"/>
      <w:r>
        <w:t xml:space="preserve"> </w:t>
      </w:r>
      <w:proofErr w:type="spellStart"/>
      <w:r>
        <w:t>gerechtigkait</w:t>
      </w:r>
      <w:proofErr w:type="spellEnd"/>
      <w:r>
        <w:t xml:space="preserve"> </w:t>
      </w:r>
      <w:proofErr w:type="spellStart"/>
      <w:r>
        <w:t>got</w:t>
      </w:r>
      <w:proofErr w:type="spellEnd"/>
      <w:r>
        <w:t xml:space="preserve"> der </w:t>
      </w:r>
      <w:proofErr w:type="spellStart"/>
      <w:r>
        <w:t>Almechtig</w:t>
      </w:r>
      <w:proofErr w:type="spellEnd"/>
      <w:r>
        <w:t xml:space="preserve"> E. F. G. verordnet </w:t>
      </w:r>
      <w:proofErr w:type="spellStart"/>
      <w:r>
        <w:t>vnd</w:t>
      </w:r>
      <w:proofErr w:type="spellEnd"/>
      <w:r>
        <w:t xml:space="preserve"> </w:t>
      </w:r>
      <w:proofErr w:type="spellStart"/>
      <w:r>
        <w:t>gesetz</w:t>
      </w:r>
      <w:proofErr w:type="spellEnd"/>
      <w:r>
        <w:t xml:space="preserve"> hat/ on allen </w:t>
      </w:r>
      <w:proofErr w:type="spellStart"/>
      <w:r>
        <w:t>zweyfel</w:t>
      </w:r>
      <w:proofErr w:type="spellEnd"/>
      <w:r>
        <w:t xml:space="preserve"> das </w:t>
      </w:r>
      <w:proofErr w:type="spellStart"/>
      <w:r>
        <w:t>vil</w:t>
      </w:r>
      <w:proofErr w:type="spellEnd"/>
      <w:r>
        <w:t xml:space="preserve"> </w:t>
      </w:r>
      <w:proofErr w:type="spellStart"/>
      <w:r>
        <w:t>guthait</w:t>
      </w:r>
      <w:proofErr w:type="spellEnd"/>
      <w:r>
        <w:t xml:space="preserve"> </w:t>
      </w:r>
      <w:proofErr w:type="spellStart"/>
      <w:r>
        <w:t>gottes</w:t>
      </w:r>
      <w:proofErr w:type="spellEnd"/>
      <w:r>
        <w:t xml:space="preserve"> lob/ </w:t>
      </w:r>
      <w:proofErr w:type="spellStart"/>
      <w:r>
        <w:t>vnd</w:t>
      </w:r>
      <w:proofErr w:type="spellEnd"/>
      <w:r>
        <w:t xml:space="preserve"> </w:t>
      </w:r>
      <w:proofErr w:type="spellStart"/>
      <w:r>
        <w:t>Eere</w:t>
      </w:r>
      <w:proofErr w:type="spellEnd"/>
      <w:r>
        <w:t xml:space="preserve"> </w:t>
      </w:r>
      <w:proofErr w:type="spellStart"/>
      <w:r>
        <w:t>auff</w:t>
      </w:r>
      <w:proofErr w:type="spellEnd"/>
      <w:r>
        <w:t xml:space="preserve"> </w:t>
      </w:r>
      <w:proofErr w:type="spellStart"/>
      <w:r>
        <w:t>disem</w:t>
      </w:r>
      <w:proofErr w:type="spellEnd"/>
      <w:r>
        <w:t xml:space="preserve"> </w:t>
      </w:r>
      <w:proofErr w:type="spellStart"/>
      <w:r>
        <w:t>Erdtrich</w:t>
      </w:r>
      <w:proofErr w:type="spellEnd"/>
      <w:r>
        <w:t xml:space="preserve">/ durch </w:t>
      </w:r>
      <w:proofErr w:type="spellStart"/>
      <w:r>
        <w:t>Eür</w:t>
      </w:r>
      <w:proofErr w:type="spellEnd"/>
      <w:r>
        <w:t xml:space="preserve"> F. G. </w:t>
      </w:r>
      <w:proofErr w:type="spellStart"/>
      <w:r>
        <w:t>volbracht</w:t>
      </w:r>
      <w:proofErr w:type="spellEnd"/>
      <w:r>
        <w:t xml:space="preserve"> soll werden/ </w:t>
      </w:r>
      <w:proofErr w:type="spellStart"/>
      <w:r>
        <w:t>dardurch</w:t>
      </w:r>
      <w:proofErr w:type="spellEnd"/>
      <w:r>
        <w:t xml:space="preserve"> der Christlich glaub </w:t>
      </w:r>
      <w:proofErr w:type="spellStart"/>
      <w:r>
        <w:t>gemeret</w:t>
      </w:r>
      <w:proofErr w:type="spellEnd"/>
      <w:r>
        <w:t xml:space="preserve"> </w:t>
      </w:r>
      <w:proofErr w:type="spellStart"/>
      <w:r>
        <w:t>vnd</w:t>
      </w:r>
      <w:proofErr w:type="spellEnd"/>
      <w:r>
        <w:t xml:space="preserve"> </w:t>
      </w:r>
      <w:proofErr w:type="spellStart"/>
      <w:r>
        <w:t>gmayner</w:t>
      </w:r>
      <w:proofErr w:type="spellEnd"/>
      <w:r>
        <w:t xml:space="preserve"> nutz </w:t>
      </w:r>
      <w:proofErr w:type="spellStart"/>
      <w:r>
        <w:t>vnd</w:t>
      </w:r>
      <w:proofErr w:type="spellEnd"/>
      <w:r>
        <w:t xml:space="preserve"> </w:t>
      </w:r>
      <w:proofErr w:type="spellStart"/>
      <w:r>
        <w:t>frid</w:t>
      </w:r>
      <w:proofErr w:type="spellEnd"/>
      <w:r>
        <w:t xml:space="preserve"> </w:t>
      </w:r>
      <w:proofErr w:type="spellStart"/>
      <w:r>
        <w:t>gehandthabt</w:t>
      </w:r>
      <w:proofErr w:type="spellEnd"/>
      <w:r>
        <w:t xml:space="preserve"> </w:t>
      </w:r>
      <w:proofErr w:type="spellStart"/>
      <w:r>
        <w:t>werd</w:t>
      </w:r>
      <w:proofErr w:type="spellEnd"/>
      <w:r>
        <w:t xml:space="preserve"> rc. </w:t>
      </w:r>
      <w:proofErr w:type="spellStart"/>
      <w:r>
        <w:t>Gnedygster</w:t>
      </w:r>
      <w:proofErr w:type="spellEnd"/>
      <w:r>
        <w:t xml:space="preserve"> </w:t>
      </w:r>
      <w:proofErr w:type="spellStart"/>
      <w:r>
        <w:t>fürst</w:t>
      </w:r>
      <w:proofErr w:type="spellEnd"/>
      <w:r>
        <w:t xml:space="preserve"> </w:t>
      </w:r>
      <w:proofErr w:type="spellStart"/>
      <w:r>
        <w:t>vnd</w:t>
      </w:r>
      <w:proofErr w:type="spellEnd"/>
      <w:r>
        <w:t xml:space="preserve"> </w:t>
      </w:r>
      <w:proofErr w:type="spellStart"/>
      <w:r>
        <w:t>herr</w:t>
      </w:r>
      <w:proofErr w:type="spellEnd"/>
      <w:r>
        <w:t xml:space="preserve">/ Die </w:t>
      </w:r>
      <w:proofErr w:type="spellStart"/>
      <w:r>
        <w:t>weyl</w:t>
      </w:r>
      <w:proofErr w:type="spellEnd"/>
      <w:r>
        <w:t xml:space="preserve"> nun alle </w:t>
      </w:r>
      <w:proofErr w:type="spellStart"/>
      <w:r>
        <w:t>vnser</w:t>
      </w:r>
      <w:proofErr w:type="spellEnd"/>
      <w:r>
        <w:t xml:space="preserve"> </w:t>
      </w:r>
      <w:proofErr w:type="spellStart"/>
      <w:r>
        <w:t>wolfartt</w:t>
      </w:r>
      <w:proofErr w:type="spellEnd"/>
      <w:r>
        <w:t xml:space="preserve"> </w:t>
      </w:r>
      <w:proofErr w:type="spellStart"/>
      <w:r>
        <w:t>Selygkait</w:t>
      </w:r>
      <w:proofErr w:type="spellEnd"/>
      <w:r>
        <w:t xml:space="preserve"> auch </w:t>
      </w:r>
      <w:proofErr w:type="spellStart"/>
      <w:r>
        <w:t>vermügen</w:t>
      </w:r>
      <w:proofErr w:type="spellEnd"/>
      <w:r>
        <w:t xml:space="preserve"> thun </w:t>
      </w:r>
      <w:proofErr w:type="spellStart"/>
      <w:r>
        <w:t>vnnd</w:t>
      </w:r>
      <w:proofErr w:type="spellEnd"/>
      <w:r>
        <w:t xml:space="preserve"> lassen </w:t>
      </w:r>
      <w:proofErr w:type="spellStart"/>
      <w:r>
        <w:t>allayn</w:t>
      </w:r>
      <w:proofErr w:type="spellEnd"/>
      <w:r>
        <w:t xml:space="preserve">/ </w:t>
      </w:r>
      <w:proofErr w:type="spellStart"/>
      <w:r>
        <w:t>auff</w:t>
      </w:r>
      <w:proofErr w:type="spellEnd"/>
      <w:r>
        <w:t xml:space="preserve"> </w:t>
      </w:r>
      <w:proofErr w:type="spellStart"/>
      <w:r>
        <w:t>vnd</w:t>
      </w:r>
      <w:proofErr w:type="spellEnd"/>
      <w:r>
        <w:t xml:space="preserve"> in </w:t>
      </w:r>
      <w:proofErr w:type="spellStart"/>
      <w:r>
        <w:t>got</w:t>
      </w:r>
      <w:proofErr w:type="spellEnd"/>
      <w:r>
        <w:t xml:space="preserve">/ </w:t>
      </w:r>
      <w:proofErr w:type="spellStart"/>
      <w:r>
        <w:t>Entlychster</w:t>
      </w:r>
      <w:proofErr w:type="spellEnd"/>
      <w:r>
        <w:t xml:space="preserve">/ </w:t>
      </w:r>
      <w:proofErr w:type="spellStart"/>
      <w:r>
        <w:t>vnnd</w:t>
      </w:r>
      <w:proofErr w:type="spellEnd"/>
      <w:r>
        <w:t xml:space="preserve"> der dann </w:t>
      </w:r>
      <w:proofErr w:type="spellStart"/>
      <w:r>
        <w:t>allayn</w:t>
      </w:r>
      <w:proofErr w:type="spellEnd"/>
      <w:r>
        <w:t xml:space="preserve"> </w:t>
      </w:r>
      <w:proofErr w:type="spellStart"/>
      <w:r>
        <w:t>Allmechtyg</w:t>
      </w:r>
      <w:proofErr w:type="spellEnd"/>
      <w:r>
        <w:t xml:space="preserve"> ist/ </w:t>
      </w:r>
      <w:proofErr w:type="spellStart"/>
      <w:r>
        <w:t>Vnnd</w:t>
      </w:r>
      <w:proofErr w:type="spellEnd"/>
      <w:r>
        <w:t xml:space="preserve"> alle </w:t>
      </w:r>
      <w:proofErr w:type="spellStart"/>
      <w:r>
        <w:t>dyng</w:t>
      </w:r>
      <w:proofErr w:type="spellEnd"/>
      <w:r>
        <w:t xml:space="preserve"> </w:t>
      </w:r>
      <w:proofErr w:type="spellStart"/>
      <w:r>
        <w:t>auß</w:t>
      </w:r>
      <w:proofErr w:type="spellEnd"/>
      <w:r>
        <w:t xml:space="preserve"> nicht gemacht/ </w:t>
      </w:r>
      <w:proofErr w:type="spellStart"/>
      <w:r>
        <w:t>vnnd</w:t>
      </w:r>
      <w:proofErr w:type="spellEnd"/>
      <w:r>
        <w:t xml:space="preserve"> beschaffen </w:t>
      </w:r>
      <w:proofErr w:type="spellStart"/>
      <w:r>
        <w:t>hatt</w:t>
      </w:r>
      <w:proofErr w:type="spellEnd"/>
      <w:r>
        <w:t xml:space="preserve">. Durch seyn </w:t>
      </w:r>
      <w:proofErr w:type="spellStart"/>
      <w:r>
        <w:t>aynigs</w:t>
      </w:r>
      <w:proofErr w:type="spellEnd"/>
      <w:r>
        <w:t xml:space="preserve"> </w:t>
      </w:r>
      <w:proofErr w:type="spellStart"/>
      <w:r>
        <w:t>vnd</w:t>
      </w:r>
      <w:proofErr w:type="spellEnd"/>
      <w:r>
        <w:t xml:space="preserve"> </w:t>
      </w:r>
      <w:proofErr w:type="spellStart"/>
      <w:r>
        <w:t>aygens</w:t>
      </w:r>
      <w:proofErr w:type="spellEnd"/>
      <w:r>
        <w:t xml:space="preserve"> </w:t>
      </w:r>
      <w:proofErr w:type="spellStart"/>
      <w:r>
        <w:t>wort</w:t>
      </w:r>
      <w:proofErr w:type="spellEnd"/>
      <w:r>
        <w:t xml:space="preserve">/ On den wir auch nicht künden noch </w:t>
      </w:r>
      <w:proofErr w:type="spellStart"/>
      <w:r>
        <w:t>wyssen</w:t>
      </w:r>
      <w:proofErr w:type="spellEnd"/>
      <w:r>
        <w:t xml:space="preserve">/ </w:t>
      </w:r>
      <w:proofErr w:type="spellStart"/>
      <w:r>
        <w:t>vnnd</w:t>
      </w:r>
      <w:proofErr w:type="spellEnd"/>
      <w:r>
        <w:t xml:space="preserve"> </w:t>
      </w:r>
      <w:proofErr w:type="spellStart"/>
      <w:r>
        <w:t>vermügen</w:t>
      </w:r>
      <w:proofErr w:type="spellEnd"/>
      <w:r>
        <w:t xml:space="preserve">/ </w:t>
      </w:r>
      <w:proofErr w:type="spellStart"/>
      <w:r>
        <w:t>vmb</w:t>
      </w:r>
      <w:proofErr w:type="spellEnd"/>
      <w:r>
        <w:t xml:space="preserve"> den wir auch </w:t>
      </w:r>
      <w:proofErr w:type="spellStart"/>
      <w:r>
        <w:t>ewyg</w:t>
      </w:r>
      <w:proofErr w:type="spellEnd"/>
      <w:r>
        <w:t xml:space="preserve"> </w:t>
      </w:r>
      <w:proofErr w:type="spellStart"/>
      <w:r>
        <w:t>verdampt</w:t>
      </w:r>
      <w:proofErr w:type="spellEnd"/>
      <w:r>
        <w:t xml:space="preserve"> </w:t>
      </w:r>
      <w:proofErr w:type="spellStart"/>
      <w:r>
        <w:t>seynd</w:t>
      </w:r>
      <w:proofErr w:type="spellEnd"/>
      <w:r>
        <w:t xml:space="preserve">/ So </w:t>
      </w:r>
      <w:proofErr w:type="spellStart"/>
      <w:r>
        <w:t>erman</w:t>
      </w:r>
      <w:proofErr w:type="spellEnd"/>
      <w:r>
        <w:t xml:space="preserve"> ich </w:t>
      </w:r>
      <w:proofErr w:type="spellStart"/>
      <w:r>
        <w:t>Eür</w:t>
      </w:r>
      <w:proofErr w:type="spellEnd"/>
      <w:r>
        <w:t xml:space="preserve"> Fürstlich G. mit </w:t>
      </w:r>
      <w:proofErr w:type="spellStart"/>
      <w:r>
        <w:t>billicher</w:t>
      </w:r>
      <w:proofErr w:type="spellEnd"/>
      <w:r>
        <w:t xml:space="preserve"> schuldiger </w:t>
      </w:r>
      <w:proofErr w:type="spellStart"/>
      <w:r>
        <w:t>vnnd</w:t>
      </w:r>
      <w:proofErr w:type="spellEnd"/>
      <w:r>
        <w:t xml:space="preserve"> </w:t>
      </w:r>
      <w:proofErr w:type="spellStart"/>
      <w:r>
        <w:t>pflichtryger</w:t>
      </w:r>
      <w:proofErr w:type="spellEnd"/>
      <w:r>
        <w:t xml:space="preserve"> </w:t>
      </w:r>
      <w:proofErr w:type="spellStart"/>
      <w:r>
        <w:t>vnderthenigkait</w:t>
      </w:r>
      <w:proofErr w:type="spellEnd"/>
      <w:r>
        <w:t xml:space="preserve"> </w:t>
      </w:r>
      <w:proofErr w:type="spellStart"/>
      <w:r>
        <w:t>Eür</w:t>
      </w:r>
      <w:proofErr w:type="spellEnd"/>
      <w:r>
        <w:t xml:space="preserve">. F. G. Wellen die </w:t>
      </w:r>
      <w:proofErr w:type="spellStart"/>
      <w:r>
        <w:t>gyetigkait</w:t>
      </w:r>
      <w:proofErr w:type="spellEnd"/>
      <w:r>
        <w:t xml:space="preserve"> </w:t>
      </w:r>
      <w:proofErr w:type="spellStart"/>
      <w:r>
        <w:t>barmhertzigkeit</w:t>
      </w:r>
      <w:proofErr w:type="spellEnd"/>
      <w:r>
        <w:t xml:space="preserve"> </w:t>
      </w:r>
      <w:proofErr w:type="spellStart"/>
      <w:r>
        <w:t>vnd</w:t>
      </w:r>
      <w:proofErr w:type="spellEnd"/>
      <w:r>
        <w:t xml:space="preserve"> </w:t>
      </w:r>
      <w:proofErr w:type="spellStart"/>
      <w:r>
        <w:t>vnermeßlich</w:t>
      </w:r>
      <w:proofErr w:type="spellEnd"/>
      <w:r>
        <w:t xml:space="preserve"> </w:t>
      </w:r>
      <w:proofErr w:type="spellStart"/>
      <w:r>
        <w:t>gnad</w:t>
      </w:r>
      <w:proofErr w:type="spellEnd"/>
      <w:r>
        <w:t xml:space="preserve"> </w:t>
      </w:r>
      <w:proofErr w:type="spellStart"/>
      <w:r>
        <w:t>gots</w:t>
      </w:r>
      <w:proofErr w:type="spellEnd"/>
      <w:r>
        <w:t xml:space="preserve"> </w:t>
      </w:r>
      <w:proofErr w:type="spellStart"/>
      <w:r>
        <w:t>vnsers</w:t>
      </w:r>
      <w:proofErr w:type="spellEnd"/>
      <w:r>
        <w:t xml:space="preserve"> </w:t>
      </w:r>
      <w:proofErr w:type="spellStart"/>
      <w:r>
        <w:t>seligmachers</w:t>
      </w:r>
      <w:proofErr w:type="spellEnd"/>
      <w:r>
        <w:t xml:space="preserve"> </w:t>
      </w:r>
      <w:proofErr w:type="spellStart"/>
      <w:r>
        <w:t>vnd</w:t>
      </w:r>
      <w:proofErr w:type="spellEnd"/>
      <w:r>
        <w:t xml:space="preserve"> </w:t>
      </w:r>
      <w:proofErr w:type="spellStart"/>
      <w:r>
        <w:t>erlößers</w:t>
      </w:r>
      <w:proofErr w:type="spellEnd"/>
      <w:r>
        <w:t xml:space="preserve"> zu </w:t>
      </w:r>
      <w:proofErr w:type="spellStart"/>
      <w:r>
        <w:t>hertzen</w:t>
      </w:r>
      <w:proofErr w:type="spellEnd"/>
      <w:r>
        <w:t xml:space="preserve"> fassen/ </w:t>
      </w:r>
      <w:proofErr w:type="spellStart"/>
      <w:r>
        <w:t>vnd</w:t>
      </w:r>
      <w:proofErr w:type="spellEnd"/>
      <w:r>
        <w:t xml:space="preserve"> daß </w:t>
      </w:r>
      <w:proofErr w:type="spellStart"/>
      <w:r>
        <w:t>götlich</w:t>
      </w:r>
      <w:proofErr w:type="spellEnd"/>
      <w:r>
        <w:t xml:space="preserve"> </w:t>
      </w:r>
      <w:proofErr w:type="spellStart"/>
      <w:r>
        <w:t>hailig</w:t>
      </w:r>
      <w:proofErr w:type="spellEnd"/>
      <w:r>
        <w:t xml:space="preserve"> </w:t>
      </w:r>
      <w:proofErr w:type="spellStart"/>
      <w:r>
        <w:t>Euangelium</w:t>
      </w:r>
      <w:proofErr w:type="spellEnd"/>
      <w:r>
        <w:t xml:space="preserve"> </w:t>
      </w:r>
      <w:proofErr w:type="spellStart"/>
      <w:r>
        <w:t>vnd</w:t>
      </w:r>
      <w:proofErr w:type="spellEnd"/>
      <w:r>
        <w:t xml:space="preserve"> </w:t>
      </w:r>
      <w:proofErr w:type="spellStart"/>
      <w:r>
        <w:t>wort</w:t>
      </w:r>
      <w:proofErr w:type="spellEnd"/>
      <w:r>
        <w:t xml:space="preserve"> </w:t>
      </w:r>
      <w:proofErr w:type="spellStart"/>
      <w:r>
        <w:t>gottes</w:t>
      </w:r>
      <w:proofErr w:type="spellEnd"/>
      <w:r>
        <w:t xml:space="preserve"> mit allem </w:t>
      </w:r>
      <w:proofErr w:type="spellStart"/>
      <w:r>
        <w:t>vermüglichen</w:t>
      </w:r>
      <w:proofErr w:type="spellEnd"/>
      <w:r>
        <w:t xml:space="preserve"> </w:t>
      </w:r>
      <w:proofErr w:type="spellStart"/>
      <w:r>
        <w:t>fleiß</w:t>
      </w:r>
      <w:proofErr w:type="spellEnd"/>
      <w:r>
        <w:t xml:space="preserve"> </w:t>
      </w:r>
      <w:proofErr w:type="spellStart"/>
      <w:r>
        <w:t>helffen</w:t>
      </w:r>
      <w:proofErr w:type="spellEnd"/>
      <w:r>
        <w:t xml:space="preserve"> </w:t>
      </w:r>
      <w:proofErr w:type="spellStart"/>
      <w:r>
        <w:t>handthaben</w:t>
      </w:r>
      <w:proofErr w:type="spellEnd"/>
      <w:r>
        <w:t xml:space="preserve">/ </w:t>
      </w:r>
      <w:proofErr w:type="spellStart"/>
      <w:r>
        <w:t>vnd</w:t>
      </w:r>
      <w:proofErr w:type="spellEnd"/>
      <w:r>
        <w:t xml:space="preserve"> für den menschlichen </w:t>
      </w:r>
      <w:proofErr w:type="spellStart"/>
      <w:r>
        <w:t>bebstlichen</w:t>
      </w:r>
      <w:proofErr w:type="spellEnd"/>
      <w:r>
        <w:t xml:space="preserve"> </w:t>
      </w:r>
      <w:proofErr w:type="spellStart"/>
      <w:r>
        <w:t>vnd</w:t>
      </w:r>
      <w:proofErr w:type="spellEnd"/>
      <w:r>
        <w:t xml:space="preserve"> </w:t>
      </w:r>
      <w:proofErr w:type="spellStart"/>
      <w:r>
        <w:t>Cösyligisschen</w:t>
      </w:r>
      <w:proofErr w:type="spellEnd"/>
      <w:r>
        <w:t xml:space="preserve"> geboren </w:t>
      </w:r>
      <w:proofErr w:type="spellStart"/>
      <w:r>
        <w:t>vnd</w:t>
      </w:r>
      <w:proofErr w:type="spellEnd"/>
      <w:r>
        <w:t xml:space="preserve"> </w:t>
      </w:r>
      <w:proofErr w:type="spellStart"/>
      <w:r>
        <w:t>gesetten</w:t>
      </w:r>
      <w:proofErr w:type="spellEnd"/>
      <w:r>
        <w:t xml:space="preserve"> </w:t>
      </w:r>
      <w:proofErr w:type="spellStart"/>
      <w:r>
        <w:t>helffen</w:t>
      </w:r>
      <w:proofErr w:type="spellEnd"/>
      <w:r>
        <w:t xml:space="preserve"> schützen </w:t>
      </w:r>
      <w:proofErr w:type="spellStart"/>
      <w:r>
        <w:t>vnd</w:t>
      </w:r>
      <w:proofErr w:type="spellEnd"/>
      <w:r>
        <w:t xml:space="preserve"> schirmen/ dann man </w:t>
      </w:r>
      <w:proofErr w:type="spellStart"/>
      <w:r>
        <w:t>ye</w:t>
      </w:r>
      <w:proofErr w:type="spellEnd"/>
      <w:r>
        <w:t xml:space="preserve"> allein </w:t>
      </w:r>
      <w:proofErr w:type="spellStart"/>
      <w:r>
        <w:t>gott</w:t>
      </w:r>
      <w:proofErr w:type="spellEnd"/>
      <w:r>
        <w:t xml:space="preserve"> soll </w:t>
      </w:r>
      <w:proofErr w:type="spellStart"/>
      <w:r>
        <w:t>meer</w:t>
      </w:r>
      <w:proofErr w:type="spellEnd"/>
      <w:r>
        <w:t xml:space="preserve"> dann den </w:t>
      </w:r>
      <w:proofErr w:type="spellStart"/>
      <w:r>
        <w:t>menschen</w:t>
      </w:r>
      <w:proofErr w:type="spellEnd"/>
      <w:r>
        <w:t xml:space="preserve"> glauben/ Dann ich </w:t>
      </w:r>
      <w:proofErr w:type="spellStart"/>
      <w:r>
        <w:t>traw</w:t>
      </w:r>
      <w:proofErr w:type="spellEnd"/>
      <w:r>
        <w:t xml:space="preserve"> </w:t>
      </w:r>
      <w:proofErr w:type="spellStart"/>
      <w:r>
        <w:t>mitt</w:t>
      </w:r>
      <w:proofErr w:type="spellEnd"/>
      <w:r>
        <w:t xml:space="preserve"> </w:t>
      </w:r>
      <w:proofErr w:type="spellStart"/>
      <w:r>
        <w:t>hylff</w:t>
      </w:r>
      <w:proofErr w:type="spellEnd"/>
      <w:r>
        <w:t xml:space="preserve"> </w:t>
      </w:r>
      <w:proofErr w:type="spellStart"/>
      <w:r>
        <w:t>gots</w:t>
      </w:r>
      <w:proofErr w:type="spellEnd"/>
      <w:r>
        <w:t xml:space="preserve"> zu </w:t>
      </w:r>
      <w:proofErr w:type="spellStart"/>
      <w:r>
        <w:t>beweysen</w:t>
      </w:r>
      <w:proofErr w:type="spellEnd"/>
      <w:r>
        <w:t xml:space="preserve">. Das die </w:t>
      </w:r>
      <w:proofErr w:type="spellStart"/>
      <w:r>
        <w:t>Bepst</w:t>
      </w:r>
      <w:proofErr w:type="spellEnd"/>
      <w:r>
        <w:t xml:space="preserve"> </w:t>
      </w:r>
      <w:proofErr w:type="spellStart"/>
      <w:r>
        <w:t>vnd</w:t>
      </w:r>
      <w:proofErr w:type="spellEnd"/>
      <w:r>
        <w:t xml:space="preserve"> Concilien </w:t>
      </w:r>
      <w:proofErr w:type="spellStart"/>
      <w:r>
        <w:t>vncristlich</w:t>
      </w:r>
      <w:proofErr w:type="spellEnd"/>
      <w:r>
        <w:t xml:space="preserve"> </w:t>
      </w:r>
      <w:proofErr w:type="spellStart"/>
      <w:r>
        <w:t>gelert</w:t>
      </w:r>
      <w:proofErr w:type="spellEnd"/>
      <w:r>
        <w:t xml:space="preserve"> </w:t>
      </w:r>
      <w:proofErr w:type="spellStart"/>
      <w:r>
        <w:t>vnd</w:t>
      </w:r>
      <w:proofErr w:type="spellEnd"/>
      <w:r>
        <w:t xml:space="preserve"> </w:t>
      </w:r>
      <w:proofErr w:type="spellStart"/>
      <w:r>
        <w:t>vil</w:t>
      </w:r>
      <w:proofErr w:type="spellEnd"/>
      <w:r>
        <w:t xml:space="preserve"> </w:t>
      </w:r>
      <w:proofErr w:type="spellStart"/>
      <w:r>
        <w:t>menschen</w:t>
      </w:r>
      <w:proofErr w:type="spellEnd"/>
      <w:r>
        <w:t xml:space="preserve"> </w:t>
      </w:r>
      <w:proofErr w:type="spellStart"/>
      <w:r>
        <w:t>verfüt</w:t>
      </w:r>
      <w:proofErr w:type="spellEnd"/>
      <w:r>
        <w:t xml:space="preserve">/ </w:t>
      </w:r>
      <w:proofErr w:type="spellStart"/>
      <w:r>
        <w:t>vnd</w:t>
      </w:r>
      <w:proofErr w:type="spellEnd"/>
      <w:r>
        <w:t xml:space="preserve"> vom </w:t>
      </w:r>
      <w:proofErr w:type="spellStart"/>
      <w:r>
        <w:t>hailigen</w:t>
      </w:r>
      <w:proofErr w:type="spellEnd"/>
      <w:r>
        <w:t xml:space="preserve"> </w:t>
      </w:r>
      <w:proofErr w:type="spellStart"/>
      <w:r>
        <w:t>Euangelyum</w:t>
      </w:r>
      <w:proofErr w:type="spellEnd"/>
      <w:r>
        <w:t xml:space="preserve">. </w:t>
      </w:r>
      <w:proofErr w:type="spellStart"/>
      <w:r>
        <w:t>Vnnd</w:t>
      </w:r>
      <w:proofErr w:type="spellEnd"/>
      <w:r>
        <w:t xml:space="preserve"> </w:t>
      </w:r>
      <w:proofErr w:type="spellStart"/>
      <w:r>
        <w:t>wort</w:t>
      </w:r>
      <w:proofErr w:type="spellEnd"/>
      <w:r>
        <w:t xml:space="preserve"> </w:t>
      </w:r>
      <w:proofErr w:type="spellStart"/>
      <w:r>
        <w:t>gots</w:t>
      </w:r>
      <w:proofErr w:type="spellEnd"/>
      <w:r>
        <w:t xml:space="preserve"> </w:t>
      </w:r>
      <w:proofErr w:type="spellStart"/>
      <w:r>
        <w:t>gefürtt</w:t>
      </w:r>
      <w:proofErr w:type="spellEnd"/>
      <w:r>
        <w:t xml:space="preserve"> haben/ </w:t>
      </w:r>
      <w:proofErr w:type="spellStart"/>
      <w:r>
        <w:t>vnd</w:t>
      </w:r>
      <w:proofErr w:type="spellEnd"/>
      <w:r>
        <w:t xml:space="preserve"> dargegen das Doctor Martinus Luther/ </w:t>
      </w:r>
      <w:proofErr w:type="spellStart"/>
      <w:r>
        <w:t>kain</w:t>
      </w:r>
      <w:proofErr w:type="spellEnd"/>
      <w:r>
        <w:t xml:space="preserve"> </w:t>
      </w:r>
      <w:proofErr w:type="spellStart"/>
      <w:r>
        <w:t>puncten</w:t>
      </w:r>
      <w:proofErr w:type="spellEnd"/>
      <w:r>
        <w:t xml:space="preserve"> so er </w:t>
      </w:r>
      <w:proofErr w:type="spellStart"/>
      <w:r>
        <w:t>endtlich</w:t>
      </w:r>
      <w:proofErr w:type="spellEnd"/>
      <w:r>
        <w:t xml:space="preserve"> </w:t>
      </w:r>
      <w:proofErr w:type="spellStart"/>
      <w:r>
        <w:t>außgschriben</w:t>
      </w:r>
      <w:proofErr w:type="spellEnd"/>
      <w:r>
        <w:t xml:space="preserve"> </w:t>
      </w:r>
      <w:proofErr w:type="spellStart"/>
      <w:r>
        <w:t>hatt</w:t>
      </w:r>
      <w:proofErr w:type="spellEnd"/>
      <w:r>
        <w:t xml:space="preserve"> der mir wissen ist. rc. Wider die gebot </w:t>
      </w:r>
      <w:proofErr w:type="spellStart"/>
      <w:r>
        <w:t>gesetz</w:t>
      </w:r>
      <w:proofErr w:type="spellEnd"/>
      <w:r>
        <w:t xml:space="preserve"> </w:t>
      </w:r>
      <w:proofErr w:type="spellStart"/>
      <w:r>
        <w:t>Euangelij</w:t>
      </w:r>
      <w:proofErr w:type="spellEnd"/>
      <w:r>
        <w:t xml:space="preserve">/ </w:t>
      </w:r>
      <w:proofErr w:type="spellStart"/>
      <w:r>
        <w:t>vnd</w:t>
      </w:r>
      <w:proofErr w:type="spellEnd"/>
      <w:r>
        <w:t xml:space="preserve"> </w:t>
      </w:r>
      <w:proofErr w:type="spellStart"/>
      <w:r>
        <w:t>wort</w:t>
      </w:r>
      <w:proofErr w:type="spellEnd"/>
      <w:r>
        <w:t xml:space="preserve"> </w:t>
      </w:r>
      <w:proofErr w:type="spellStart"/>
      <w:r>
        <w:t>gottes</w:t>
      </w:r>
      <w:proofErr w:type="spellEnd"/>
      <w:r>
        <w:t xml:space="preserve"> </w:t>
      </w:r>
      <w:proofErr w:type="spellStart"/>
      <w:r>
        <w:t>gschriben</w:t>
      </w:r>
      <w:proofErr w:type="spellEnd"/>
      <w:r>
        <w:t xml:space="preserve"> </w:t>
      </w:r>
      <w:proofErr w:type="spellStart"/>
      <w:r>
        <w:t>vnd</w:t>
      </w:r>
      <w:proofErr w:type="spellEnd"/>
      <w:r>
        <w:t xml:space="preserve"> </w:t>
      </w:r>
      <w:proofErr w:type="spellStart"/>
      <w:r>
        <w:t>gelert</w:t>
      </w:r>
      <w:proofErr w:type="spellEnd"/>
      <w:r>
        <w:t xml:space="preserve"> hat. Sonder/ so Christlich </w:t>
      </w:r>
      <w:proofErr w:type="spellStart"/>
      <w:r>
        <w:t>trostlich</w:t>
      </w:r>
      <w:proofErr w:type="spellEnd"/>
      <w:r>
        <w:t xml:space="preserve">/ </w:t>
      </w:r>
      <w:proofErr w:type="spellStart"/>
      <w:r>
        <w:t>vnd</w:t>
      </w:r>
      <w:proofErr w:type="spellEnd"/>
      <w:r>
        <w:t xml:space="preserve"> </w:t>
      </w:r>
      <w:proofErr w:type="spellStart"/>
      <w:r>
        <w:t>wol</w:t>
      </w:r>
      <w:proofErr w:type="spellEnd"/>
      <w:r>
        <w:t xml:space="preserve"> das ich die </w:t>
      </w:r>
      <w:proofErr w:type="spellStart"/>
      <w:r>
        <w:t>welt</w:t>
      </w:r>
      <w:proofErr w:type="spellEnd"/>
      <w:r>
        <w:t xml:space="preserve"> </w:t>
      </w:r>
      <w:proofErr w:type="spellStart"/>
      <w:r>
        <w:t>nit</w:t>
      </w:r>
      <w:proofErr w:type="spellEnd"/>
      <w:r>
        <w:t xml:space="preserve"> </w:t>
      </w:r>
      <w:proofErr w:type="spellStart"/>
      <w:r>
        <w:t>wölt</w:t>
      </w:r>
      <w:proofErr w:type="spellEnd"/>
      <w:r>
        <w:t xml:space="preserve"> </w:t>
      </w:r>
      <w:proofErr w:type="spellStart"/>
      <w:r>
        <w:t>nemen</w:t>
      </w:r>
      <w:proofErr w:type="spellEnd"/>
      <w:r>
        <w:t xml:space="preserve">/ Das ich seyn leer </w:t>
      </w:r>
      <w:proofErr w:type="spellStart"/>
      <w:r>
        <w:t>nit</w:t>
      </w:r>
      <w:proofErr w:type="spellEnd"/>
      <w:r>
        <w:t xml:space="preserve"> </w:t>
      </w:r>
      <w:proofErr w:type="spellStart"/>
      <w:r>
        <w:t>gehert</w:t>
      </w:r>
      <w:proofErr w:type="spellEnd"/>
      <w:r>
        <w:t xml:space="preserve"> </w:t>
      </w:r>
      <w:proofErr w:type="spellStart"/>
      <w:r>
        <w:t>het</w:t>
      </w:r>
      <w:proofErr w:type="spellEnd"/>
      <w:r>
        <w:t xml:space="preserve">/ </w:t>
      </w:r>
      <w:proofErr w:type="spellStart"/>
      <w:r>
        <w:t>vnd</w:t>
      </w:r>
      <w:proofErr w:type="spellEnd"/>
      <w:r>
        <w:t xml:space="preserve"> ich </w:t>
      </w:r>
      <w:proofErr w:type="spellStart"/>
      <w:r>
        <w:t>byn</w:t>
      </w:r>
      <w:proofErr w:type="spellEnd"/>
      <w:r>
        <w:t xml:space="preserve"> on allen </w:t>
      </w:r>
      <w:proofErr w:type="spellStart"/>
      <w:r>
        <w:t>zweyfel</w:t>
      </w:r>
      <w:proofErr w:type="spellEnd"/>
      <w:r>
        <w:t xml:space="preserve"> </w:t>
      </w:r>
      <w:proofErr w:type="spellStart"/>
      <w:r>
        <w:t>wa</w:t>
      </w:r>
      <w:proofErr w:type="spellEnd"/>
      <w:r>
        <w:t xml:space="preserve"> </w:t>
      </w:r>
      <w:proofErr w:type="spellStart"/>
      <w:r>
        <w:t>eür</w:t>
      </w:r>
      <w:proofErr w:type="spellEnd"/>
      <w:r>
        <w:t xml:space="preserve"> Fürstlich Gnad das halb oder </w:t>
      </w:r>
      <w:proofErr w:type="spellStart"/>
      <w:r>
        <w:t>dryttayl</w:t>
      </w:r>
      <w:proofErr w:type="spellEnd"/>
      <w:r>
        <w:t xml:space="preserve"> </w:t>
      </w:r>
      <w:proofErr w:type="spellStart"/>
      <w:r>
        <w:t>alss</w:t>
      </w:r>
      <w:proofErr w:type="spellEnd"/>
      <w:r>
        <w:t xml:space="preserve"> </w:t>
      </w:r>
      <w:proofErr w:type="spellStart"/>
      <w:r>
        <w:t>vil</w:t>
      </w:r>
      <w:proofErr w:type="spellEnd"/>
      <w:r>
        <w:t xml:space="preserve"> als ich Des Luthers leer gelesen </w:t>
      </w:r>
      <w:proofErr w:type="spellStart"/>
      <w:r>
        <w:t>hetten</w:t>
      </w:r>
      <w:proofErr w:type="spellEnd"/>
      <w:r>
        <w:t xml:space="preserve">/ </w:t>
      </w:r>
      <w:proofErr w:type="spellStart"/>
      <w:r>
        <w:t>Eür</w:t>
      </w:r>
      <w:proofErr w:type="spellEnd"/>
      <w:r>
        <w:t xml:space="preserve"> Fürstlich Gnad Wurden durch </w:t>
      </w:r>
      <w:proofErr w:type="spellStart"/>
      <w:r>
        <w:t>jm</w:t>
      </w:r>
      <w:proofErr w:type="spellEnd"/>
      <w:r>
        <w:t xml:space="preserve"> gnadenreichen verstand/ Damit </w:t>
      </w:r>
      <w:proofErr w:type="spellStart"/>
      <w:r>
        <w:t>Eür</w:t>
      </w:r>
      <w:proofErr w:type="spellEnd"/>
      <w:r>
        <w:t xml:space="preserve">. F. G. von </w:t>
      </w:r>
      <w:proofErr w:type="spellStart"/>
      <w:r>
        <w:t>got</w:t>
      </w:r>
      <w:proofErr w:type="spellEnd"/>
      <w:r>
        <w:t xml:space="preserve"> begabet </w:t>
      </w:r>
      <w:proofErr w:type="spellStart"/>
      <w:r>
        <w:t>seind</w:t>
      </w:r>
      <w:proofErr w:type="spellEnd"/>
      <w:r>
        <w:t xml:space="preserve">/ </w:t>
      </w:r>
      <w:proofErr w:type="spellStart"/>
      <w:r>
        <w:t>dise</w:t>
      </w:r>
      <w:proofErr w:type="spellEnd"/>
      <w:r>
        <w:t xml:space="preserve"> </w:t>
      </w:r>
      <w:proofErr w:type="spellStart"/>
      <w:r>
        <w:t>lere</w:t>
      </w:r>
      <w:proofErr w:type="spellEnd"/>
      <w:r>
        <w:t xml:space="preserve"> </w:t>
      </w:r>
      <w:proofErr w:type="spellStart"/>
      <w:r>
        <w:t>vnd</w:t>
      </w:r>
      <w:proofErr w:type="spellEnd"/>
      <w:r>
        <w:t xml:space="preserve"> </w:t>
      </w:r>
      <w:proofErr w:type="spellStart"/>
      <w:r>
        <w:t>auffdeckung</w:t>
      </w:r>
      <w:proofErr w:type="spellEnd"/>
      <w:r>
        <w:t xml:space="preserve"> des </w:t>
      </w:r>
      <w:proofErr w:type="spellStart"/>
      <w:r>
        <w:t>hailgen</w:t>
      </w:r>
      <w:proofErr w:type="spellEnd"/>
      <w:r>
        <w:t xml:space="preserve"> </w:t>
      </w:r>
      <w:proofErr w:type="spellStart"/>
      <w:r>
        <w:t>Euangeliums</w:t>
      </w:r>
      <w:proofErr w:type="spellEnd"/>
      <w:r>
        <w:t xml:space="preserve"> gar </w:t>
      </w:r>
      <w:proofErr w:type="spellStart"/>
      <w:r>
        <w:t>vil</w:t>
      </w:r>
      <w:proofErr w:type="spellEnd"/>
      <w:r>
        <w:t xml:space="preserve"> </w:t>
      </w:r>
      <w:proofErr w:type="spellStart"/>
      <w:r>
        <w:t>baß</w:t>
      </w:r>
      <w:proofErr w:type="spellEnd"/>
      <w:r>
        <w:t xml:space="preserve"> </w:t>
      </w:r>
      <w:proofErr w:type="spellStart"/>
      <w:r>
        <w:t>vnd</w:t>
      </w:r>
      <w:proofErr w:type="spellEnd"/>
      <w:r>
        <w:t xml:space="preserve"> höher achten/ </w:t>
      </w:r>
      <w:proofErr w:type="spellStart"/>
      <w:r>
        <w:t>vnd</w:t>
      </w:r>
      <w:proofErr w:type="spellEnd"/>
      <w:r>
        <w:t xml:space="preserve"> </w:t>
      </w:r>
      <w:proofErr w:type="spellStart"/>
      <w:r>
        <w:t>versten</w:t>
      </w:r>
      <w:proofErr w:type="spellEnd"/>
      <w:r>
        <w:t xml:space="preserve"> dann ich/ </w:t>
      </w:r>
      <w:proofErr w:type="spellStart"/>
      <w:r>
        <w:t>vnd</w:t>
      </w:r>
      <w:proofErr w:type="spellEnd"/>
      <w:r>
        <w:t xml:space="preserve"> </w:t>
      </w:r>
      <w:proofErr w:type="spellStart"/>
      <w:r>
        <w:t>wurd</w:t>
      </w:r>
      <w:proofErr w:type="spellEnd"/>
      <w:r>
        <w:t xml:space="preserve"> </w:t>
      </w:r>
      <w:proofErr w:type="spellStart"/>
      <w:r>
        <w:t>merung</w:t>
      </w:r>
      <w:proofErr w:type="spellEnd"/>
      <w:r>
        <w:t xml:space="preserve"> des Christen </w:t>
      </w:r>
      <w:proofErr w:type="spellStart"/>
      <w:r>
        <w:t>glaubens</w:t>
      </w:r>
      <w:proofErr w:type="spellEnd"/>
      <w:r>
        <w:t xml:space="preserve"> darauß erwachsen/ </w:t>
      </w:r>
      <w:proofErr w:type="spellStart"/>
      <w:r>
        <w:t>vnd</w:t>
      </w:r>
      <w:proofErr w:type="spellEnd"/>
      <w:r>
        <w:t xml:space="preserve"> </w:t>
      </w:r>
      <w:proofErr w:type="spellStart"/>
      <w:r>
        <w:t>wurd</w:t>
      </w:r>
      <w:proofErr w:type="spellEnd"/>
      <w:r>
        <w:t xml:space="preserve"> das </w:t>
      </w:r>
      <w:proofErr w:type="spellStart"/>
      <w:r>
        <w:t>gantz</w:t>
      </w:r>
      <w:proofErr w:type="spellEnd"/>
      <w:r>
        <w:t xml:space="preserve"> Fürstenthum </w:t>
      </w:r>
      <w:proofErr w:type="spellStart"/>
      <w:r>
        <w:t>Eür</w:t>
      </w:r>
      <w:proofErr w:type="spellEnd"/>
      <w:r>
        <w:t xml:space="preserve">. F. G. nachfolgen/ </w:t>
      </w:r>
      <w:proofErr w:type="spellStart"/>
      <w:r>
        <w:t>vnd</w:t>
      </w:r>
      <w:proofErr w:type="spellEnd"/>
      <w:r>
        <w:t xml:space="preserve"> </w:t>
      </w:r>
      <w:proofErr w:type="spellStart"/>
      <w:r>
        <w:t>vil</w:t>
      </w:r>
      <w:proofErr w:type="spellEnd"/>
      <w:r>
        <w:t xml:space="preserve"> </w:t>
      </w:r>
      <w:proofErr w:type="spellStart"/>
      <w:r>
        <w:t>frid</w:t>
      </w:r>
      <w:proofErr w:type="spellEnd"/>
      <w:r>
        <w:t xml:space="preserve"> </w:t>
      </w:r>
      <w:proofErr w:type="spellStart"/>
      <w:r>
        <w:t>vnd</w:t>
      </w:r>
      <w:proofErr w:type="spellEnd"/>
      <w:r>
        <w:t xml:space="preserve"> </w:t>
      </w:r>
      <w:proofErr w:type="spellStart"/>
      <w:r>
        <w:t>ainikait</w:t>
      </w:r>
      <w:proofErr w:type="spellEnd"/>
      <w:r>
        <w:t xml:space="preserve"> darauß </w:t>
      </w:r>
      <w:proofErr w:type="spellStart"/>
      <w:r>
        <w:t>erwachssen</w:t>
      </w:r>
      <w:proofErr w:type="spellEnd"/>
      <w:r>
        <w:t xml:space="preserve">/ dann Luthers </w:t>
      </w:r>
      <w:proofErr w:type="spellStart"/>
      <w:r>
        <w:t>ler</w:t>
      </w:r>
      <w:proofErr w:type="spellEnd"/>
      <w:r>
        <w:t xml:space="preserve"> oder das </w:t>
      </w:r>
      <w:proofErr w:type="spellStart"/>
      <w:r>
        <w:t>hailig</w:t>
      </w:r>
      <w:proofErr w:type="spellEnd"/>
      <w:r>
        <w:t xml:space="preserve"> </w:t>
      </w:r>
      <w:proofErr w:type="spellStart"/>
      <w:r>
        <w:t>Euangelium</w:t>
      </w:r>
      <w:proofErr w:type="spellEnd"/>
      <w:r>
        <w:t xml:space="preserve"> </w:t>
      </w:r>
      <w:proofErr w:type="spellStart"/>
      <w:r>
        <w:t>lert</w:t>
      </w:r>
      <w:proofErr w:type="spellEnd"/>
      <w:r>
        <w:t xml:space="preserve"> nicht dann </w:t>
      </w:r>
      <w:proofErr w:type="spellStart"/>
      <w:r>
        <w:t>fryden</w:t>
      </w:r>
      <w:proofErr w:type="spellEnd"/>
      <w:r>
        <w:t xml:space="preserve">/ </w:t>
      </w:r>
      <w:proofErr w:type="spellStart"/>
      <w:r>
        <w:t>Eür</w:t>
      </w:r>
      <w:proofErr w:type="spellEnd"/>
      <w:r>
        <w:t xml:space="preserve"> </w:t>
      </w:r>
      <w:proofErr w:type="spellStart"/>
      <w:r>
        <w:t>Fürstlych</w:t>
      </w:r>
      <w:proofErr w:type="spellEnd"/>
      <w:r>
        <w:t xml:space="preserve"> Gnad haben zu </w:t>
      </w:r>
      <w:proofErr w:type="spellStart"/>
      <w:r>
        <w:t>Wormbs</w:t>
      </w:r>
      <w:proofErr w:type="spellEnd"/>
      <w:r>
        <w:t xml:space="preserve"> das </w:t>
      </w:r>
      <w:proofErr w:type="spellStart"/>
      <w:r>
        <w:t>geschray</w:t>
      </w:r>
      <w:proofErr w:type="spellEnd"/>
      <w:r>
        <w:t xml:space="preserve"> für </w:t>
      </w:r>
      <w:proofErr w:type="spellStart"/>
      <w:r>
        <w:t>Künig</w:t>
      </w:r>
      <w:proofErr w:type="spellEnd"/>
      <w:r>
        <w:t xml:space="preserve"> Kayser </w:t>
      </w:r>
      <w:proofErr w:type="spellStart"/>
      <w:r>
        <w:t>vnd</w:t>
      </w:r>
      <w:proofErr w:type="spellEnd"/>
      <w:r>
        <w:t xml:space="preserve"> all ander fürsten gehabt </w:t>
      </w:r>
      <w:proofErr w:type="spellStart"/>
      <w:r>
        <w:t>dz</w:t>
      </w:r>
      <w:proofErr w:type="spellEnd"/>
      <w:r>
        <w:t xml:space="preserve"> E.F.G. Ain </w:t>
      </w:r>
      <w:proofErr w:type="spellStart"/>
      <w:r>
        <w:t>handthaber</w:t>
      </w:r>
      <w:proofErr w:type="spellEnd"/>
      <w:r>
        <w:t xml:space="preserve"> </w:t>
      </w:r>
      <w:proofErr w:type="spellStart"/>
      <w:r>
        <w:t>liebhaber</w:t>
      </w:r>
      <w:proofErr w:type="spellEnd"/>
      <w:r>
        <w:t xml:space="preserve"> </w:t>
      </w:r>
      <w:proofErr w:type="spellStart"/>
      <w:r>
        <w:t>vnd</w:t>
      </w:r>
      <w:proofErr w:type="spellEnd"/>
      <w:r>
        <w:t xml:space="preserve"> </w:t>
      </w:r>
      <w:proofErr w:type="spellStart"/>
      <w:r>
        <w:t>fürderer</w:t>
      </w:r>
      <w:proofErr w:type="spellEnd"/>
      <w:r>
        <w:t xml:space="preserve"> sey des </w:t>
      </w:r>
      <w:proofErr w:type="spellStart"/>
      <w:r>
        <w:t>hailigen</w:t>
      </w:r>
      <w:proofErr w:type="spellEnd"/>
      <w:r>
        <w:t xml:space="preserve"> </w:t>
      </w:r>
      <w:proofErr w:type="spellStart"/>
      <w:r>
        <w:t>euangeliumß</w:t>
      </w:r>
      <w:proofErr w:type="spellEnd"/>
      <w:r>
        <w:t xml:space="preserve"> nach des Luthers leere aber den </w:t>
      </w:r>
      <w:proofErr w:type="spellStart"/>
      <w:r>
        <w:t>wolt</w:t>
      </w:r>
      <w:proofErr w:type="spellEnd"/>
      <w:r>
        <w:t xml:space="preserve"> ich gern </w:t>
      </w:r>
      <w:proofErr w:type="spellStart"/>
      <w:r>
        <w:t>herten</w:t>
      </w:r>
      <w:proofErr w:type="spellEnd"/>
      <w:r>
        <w:t xml:space="preserve"> der on allen </w:t>
      </w:r>
      <w:proofErr w:type="spellStart"/>
      <w:r>
        <w:t>zweifel</w:t>
      </w:r>
      <w:proofErr w:type="spellEnd"/>
      <w:r>
        <w:t xml:space="preserve"> E.F.G. </w:t>
      </w:r>
      <w:proofErr w:type="spellStart"/>
      <w:r>
        <w:t>Mig</w:t>
      </w:r>
      <w:proofErr w:type="spellEnd"/>
      <w:r>
        <w:t xml:space="preserve"> grosser </w:t>
      </w:r>
      <w:proofErr w:type="spellStart"/>
      <w:r>
        <w:t>vnwarhaytt</w:t>
      </w:r>
      <w:proofErr w:type="spellEnd"/>
      <w:r>
        <w:t xml:space="preserve"> </w:t>
      </w:r>
      <w:proofErr w:type="spellStart"/>
      <w:r>
        <w:t>daruon</w:t>
      </w:r>
      <w:proofErr w:type="spellEnd"/>
      <w:r>
        <w:t xml:space="preserve"> bracht </w:t>
      </w:r>
      <w:proofErr w:type="spellStart"/>
      <w:r>
        <w:t>hatt</w:t>
      </w:r>
      <w:proofErr w:type="spellEnd"/>
      <w:r>
        <w:t xml:space="preserve">/ die weil ich </w:t>
      </w:r>
      <w:proofErr w:type="spellStart"/>
      <w:r>
        <w:t>heer</w:t>
      </w:r>
      <w:proofErr w:type="spellEnd"/>
      <w:r>
        <w:t xml:space="preserve"> das E.F.G. </w:t>
      </w:r>
      <w:proofErr w:type="spellStart"/>
      <w:r>
        <w:t>yetz</w:t>
      </w:r>
      <w:proofErr w:type="spellEnd"/>
      <w:r>
        <w:t xml:space="preserve"> </w:t>
      </w:r>
      <w:proofErr w:type="spellStart"/>
      <w:r>
        <w:t>böß</w:t>
      </w:r>
      <w:proofErr w:type="spellEnd"/>
      <w:r>
        <w:t xml:space="preserve"> </w:t>
      </w:r>
      <w:proofErr w:type="spellStart"/>
      <w:r>
        <w:t>Euangelisch</w:t>
      </w:r>
      <w:proofErr w:type="spellEnd"/>
      <w:r>
        <w:t xml:space="preserve"> sein </w:t>
      </w:r>
      <w:proofErr w:type="spellStart"/>
      <w:r>
        <w:t>solt</w:t>
      </w:r>
      <w:proofErr w:type="spellEnd"/>
      <w:r>
        <w:t xml:space="preserve">/ als ich doch </w:t>
      </w:r>
      <w:proofErr w:type="spellStart"/>
      <w:r>
        <w:t>nit</w:t>
      </w:r>
      <w:proofErr w:type="spellEnd"/>
      <w:r>
        <w:t xml:space="preserve"> </w:t>
      </w:r>
      <w:proofErr w:type="spellStart"/>
      <w:r>
        <w:t>mayn</w:t>
      </w:r>
      <w:proofErr w:type="spellEnd"/>
      <w:r>
        <w:t xml:space="preserve">. E.F.G. </w:t>
      </w:r>
      <w:proofErr w:type="spellStart"/>
      <w:r>
        <w:t>Cantzler</w:t>
      </w:r>
      <w:proofErr w:type="spellEnd"/>
      <w:r>
        <w:t xml:space="preserve"> </w:t>
      </w:r>
      <w:proofErr w:type="spellStart"/>
      <w:r>
        <w:t>vnd</w:t>
      </w:r>
      <w:proofErr w:type="spellEnd"/>
      <w:r>
        <w:t xml:space="preserve"> </w:t>
      </w:r>
      <w:proofErr w:type="spellStart"/>
      <w:r>
        <w:t>hoffmaister</w:t>
      </w:r>
      <w:proofErr w:type="spellEnd"/>
      <w:r>
        <w:t xml:space="preserve"> </w:t>
      </w:r>
      <w:proofErr w:type="spellStart"/>
      <w:r>
        <w:t>seind</w:t>
      </w:r>
      <w:proofErr w:type="spellEnd"/>
      <w:r>
        <w:t xml:space="preserve"> auch lang zeit gut </w:t>
      </w:r>
      <w:proofErr w:type="spellStart"/>
      <w:r>
        <w:t>gweßt</w:t>
      </w:r>
      <w:proofErr w:type="spellEnd"/>
      <w:r>
        <w:t xml:space="preserve"> </w:t>
      </w:r>
      <w:proofErr w:type="spellStart"/>
      <w:r>
        <w:t>vnd</w:t>
      </w:r>
      <w:proofErr w:type="spellEnd"/>
      <w:r>
        <w:t xml:space="preserve"> auch </w:t>
      </w:r>
      <w:proofErr w:type="spellStart"/>
      <w:r>
        <w:t>vmbgefallen</w:t>
      </w:r>
      <w:proofErr w:type="spellEnd"/>
      <w:r>
        <w:t xml:space="preserve">/ </w:t>
      </w:r>
      <w:proofErr w:type="spellStart"/>
      <w:r>
        <w:t>auß</w:t>
      </w:r>
      <w:proofErr w:type="spellEnd"/>
      <w:r>
        <w:t xml:space="preserve"> was </w:t>
      </w:r>
      <w:proofErr w:type="spellStart"/>
      <w:r>
        <w:t>vrsach</w:t>
      </w:r>
      <w:proofErr w:type="spellEnd"/>
      <w:r>
        <w:t xml:space="preserve"> </w:t>
      </w:r>
      <w:proofErr w:type="spellStart"/>
      <w:r>
        <w:t>kan</w:t>
      </w:r>
      <w:proofErr w:type="spellEnd"/>
      <w:r>
        <w:t xml:space="preserve">/ ich </w:t>
      </w:r>
      <w:proofErr w:type="spellStart"/>
      <w:r>
        <w:t>kain</w:t>
      </w:r>
      <w:proofErr w:type="spellEnd"/>
      <w:r>
        <w:t xml:space="preserve"> </w:t>
      </w:r>
      <w:proofErr w:type="spellStart"/>
      <w:r>
        <w:t>grüntlich</w:t>
      </w:r>
      <w:proofErr w:type="spellEnd"/>
      <w:r>
        <w:t xml:space="preserve"> </w:t>
      </w:r>
      <w:proofErr w:type="spellStart"/>
      <w:r>
        <w:t>vrsach</w:t>
      </w:r>
      <w:proofErr w:type="spellEnd"/>
      <w:r>
        <w:t xml:space="preserve"> </w:t>
      </w:r>
      <w:proofErr w:type="spellStart"/>
      <w:r>
        <w:t>vernemen</w:t>
      </w:r>
      <w:proofErr w:type="spellEnd"/>
      <w:r>
        <w:t xml:space="preserve"> oder </w:t>
      </w:r>
      <w:proofErr w:type="spellStart"/>
      <w:r>
        <w:t>bericht</w:t>
      </w:r>
      <w:proofErr w:type="spellEnd"/>
      <w:r>
        <w:t xml:space="preserve"> werden/ ich hab auch biß </w:t>
      </w:r>
      <w:proofErr w:type="spellStart"/>
      <w:r>
        <w:t>auff</w:t>
      </w:r>
      <w:proofErr w:type="spellEnd"/>
      <w:r>
        <w:t xml:space="preserve"> </w:t>
      </w:r>
      <w:proofErr w:type="spellStart"/>
      <w:r>
        <w:t>Dysen</w:t>
      </w:r>
      <w:proofErr w:type="spellEnd"/>
      <w:r>
        <w:t xml:space="preserve"> tag </w:t>
      </w:r>
      <w:proofErr w:type="spellStart"/>
      <w:r>
        <w:t>weger</w:t>
      </w:r>
      <w:proofErr w:type="spellEnd"/>
      <w:r>
        <w:t xml:space="preserve"> von </w:t>
      </w:r>
      <w:proofErr w:type="spellStart"/>
      <w:r>
        <w:t>gaistlichen</w:t>
      </w:r>
      <w:proofErr w:type="spellEnd"/>
      <w:r>
        <w:t xml:space="preserve"> oder von weltlichen </w:t>
      </w:r>
      <w:proofErr w:type="spellStart"/>
      <w:r>
        <w:t>gelerten</w:t>
      </w:r>
      <w:proofErr w:type="spellEnd"/>
      <w:r>
        <w:t xml:space="preserve"> noch </w:t>
      </w:r>
      <w:proofErr w:type="spellStart"/>
      <w:r>
        <w:t>vngelerten</w:t>
      </w:r>
      <w:proofErr w:type="spellEnd"/>
      <w:r>
        <w:t xml:space="preserve"> </w:t>
      </w:r>
      <w:proofErr w:type="spellStart"/>
      <w:r>
        <w:t>nye</w:t>
      </w:r>
      <w:proofErr w:type="spellEnd"/>
      <w:r>
        <w:t xml:space="preserve"> </w:t>
      </w:r>
      <w:proofErr w:type="spellStart"/>
      <w:r>
        <w:t>kain</w:t>
      </w:r>
      <w:proofErr w:type="spellEnd"/>
      <w:r>
        <w:t xml:space="preserve"> </w:t>
      </w:r>
      <w:proofErr w:type="spellStart"/>
      <w:r>
        <w:t>gründtlich</w:t>
      </w:r>
      <w:proofErr w:type="spellEnd"/>
      <w:r>
        <w:t xml:space="preserve"> </w:t>
      </w:r>
      <w:proofErr w:type="spellStart"/>
      <w:r>
        <w:t>vrsach</w:t>
      </w:r>
      <w:proofErr w:type="spellEnd"/>
      <w:r>
        <w:t xml:space="preserve"> </w:t>
      </w:r>
      <w:proofErr w:type="spellStart"/>
      <w:r>
        <w:t>gehert</w:t>
      </w:r>
      <w:proofErr w:type="spellEnd"/>
      <w:r>
        <w:t xml:space="preserve"> noch berichtet </w:t>
      </w:r>
      <w:proofErr w:type="spellStart"/>
      <w:r>
        <w:t>mügen</w:t>
      </w:r>
      <w:proofErr w:type="spellEnd"/>
      <w:r>
        <w:t xml:space="preserve"> werden/ das bewegt mich </w:t>
      </w:r>
      <w:proofErr w:type="spellStart"/>
      <w:r>
        <w:t>sollich</w:t>
      </w:r>
      <w:proofErr w:type="spellEnd"/>
      <w:r>
        <w:t xml:space="preserve"> </w:t>
      </w:r>
      <w:proofErr w:type="spellStart"/>
      <w:r>
        <w:t>vnnderthenyg</w:t>
      </w:r>
      <w:proofErr w:type="spellEnd"/>
      <w:r>
        <w:t xml:space="preserve"> </w:t>
      </w:r>
      <w:proofErr w:type="spellStart"/>
      <w:r>
        <w:t>geschrifft</w:t>
      </w:r>
      <w:proofErr w:type="spellEnd"/>
      <w:r>
        <w:t xml:space="preserve"> an E.F.G. zu thun/ ob E.F.G. </w:t>
      </w:r>
      <w:proofErr w:type="spellStart"/>
      <w:r>
        <w:t>Vermaint</w:t>
      </w:r>
      <w:proofErr w:type="spellEnd"/>
      <w:r>
        <w:t xml:space="preserve"> oder </w:t>
      </w:r>
      <w:proofErr w:type="spellStart"/>
      <w:r>
        <w:t>weßtent</w:t>
      </w:r>
      <w:proofErr w:type="spellEnd"/>
      <w:r>
        <w:t xml:space="preserve">/ das ich in </w:t>
      </w:r>
      <w:proofErr w:type="spellStart"/>
      <w:r>
        <w:t>etwan</w:t>
      </w:r>
      <w:proofErr w:type="spellEnd"/>
      <w:r>
        <w:t xml:space="preserve"> </w:t>
      </w:r>
      <w:proofErr w:type="spellStart"/>
      <w:r>
        <w:t>jrret</w:t>
      </w:r>
      <w:proofErr w:type="spellEnd"/>
      <w:r>
        <w:t xml:space="preserve">. Damit mich E.F.G. als </w:t>
      </w:r>
      <w:proofErr w:type="spellStart"/>
      <w:r>
        <w:t>jren</w:t>
      </w:r>
      <w:proofErr w:type="spellEnd"/>
      <w:r>
        <w:t xml:space="preserve"> </w:t>
      </w:r>
      <w:proofErr w:type="spellStart"/>
      <w:r>
        <w:t>vnderthenigen</w:t>
      </w:r>
      <w:proofErr w:type="spellEnd"/>
      <w:r>
        <w:t xml:space="preserve"> </w:t>
      </w:r>
      <w:proofErr w:type="spellStart"/>
      <w:r>
        <w:t>vnd</w:t>
      </w:r>
      <w:proofErr w:type="spellEnd"/>
      <w:r>
        <w:t xml:space="preserve"> gehorsamen </w:t>
      </w:r>
      <w:proofErr w:type="spellStart"/>
      <w:r>
        <w:t>diener</w:t>
      </w:r>
      <w:proofErr w:type="spellEnd"/>
      <w:r>
        <w:t xml:space="preserve"> wider </w:t>
      </w:r>
      <w:proofErr w:type="spellStart"/>
      <w:r>
        <w:t>auff</w:t>
      </w:r>
      <w:proofErr w:type="spellEnd"/>
      <w:r>
        <w:t xml:space="preserve"> den rechten </w:t>
      </w:r>
      <w:proofErr w:type="spellStart"/>
      <w:r>
        <w:t>weeg</w:t>
      </w:r>
      <w:proofErr w:type="spellEnd"/>
      <w:r>
        <w:t xml:space="preserve"> brecht </w:t>
      </w:r>
      <w:proofErr w:type="spellStart"/>
      <w:r>
        <w:t>vnd</w:t>
      </w:r>
      <w:proofErr w:type="spellEnd"/>
      <w:r>
        <w:t xml:space="preserve"> </w:t>
      </w:r>
      <w:proofErr w:type="spellStart"/>
      <w:r>
        <w:t>bit</w:t>
      </w:r>
      <w:proofErr w:type="spellEnd"/>
      <w:r>
        <w:t xml:space="preserve"> damit E.F.G. Wellen </w:t>
      </w:r>
      <w:proofErr w:type="spellStart"/>
      <w:r>
        <w:t>sol</w:t>
      </w:r>
      <w:proofErr w:type="spellEnd"/>
      <w:r>
        <w:t xml:space="preserve"> ich mein schreiben/ </w:t>
      </w:r>
      <w:proofErr w:type="spellStart"/>
      <w:r>
        <w:t>Wye</w:t>
      </w:r>
      <w:proofErr w:type="spellEnd"/>
      <w:r>
        <w:t xml:space="preserve"> </w:t>
      </w:r>
      <w:proofErr w:type="spellStart"/>
      <w:r>
        <w:t>got</w:t>
      </w:r>
      <w:proofErr w:type="spellEnd"/>
      <w:r>
        <w:t xml:space="preserve"> </w:t>
      </w:r>
      <w:proofErr w:type="spellStart"/>
      <w:r>
        <w:t>weyßt</w:t>
      </w:r>
      <w:proofErr w:type="spellEnd"/>
      <w:r>
        <w:t xml:space="preserve"> </w:t>
      </w:r>
      <w:proofErr w:type="spellStart"/>
      <w:r>
        <w:t>meynthalber</w:t>
      </w:r>
      <w:proofErr w:type="spellEnd"/>
      <w:r>
        <w:t xml:space="preserve"> </w:t>
      </w:r>
      <w:proofErr w:type="spellStart"/>
      <w:r>
        <w:t>güter</w:t>
      </w:r>
      <w:proofErr w:type="spellEnd"/>
      <w:r>
        <w:t xml:space="preserve"> </w:t>
      </w:r>
      <w:proofErr w:type="spellStart"/>
      <w:r>
        <w:t>vnd</w:t>
      </w:r>
      <w:proofErr w:type="spellEnd"/>
      <w:r>
        <w:t xml:space="preserve"> </w:t>
      </w:r>
      <w:proofErr w:type="spellStart"/>
      <w:r>
        <w:t>getrewer</w:t>
      </w:r>
      <w:proofErr w:type="spellEnd"/>
      <w:r>
        <w:t xml:space="preserve"> </w:t>
      </w:r>
      <w:proofErr w:type="spellStart"/>
      <w:r>
        <w:t>maynung</w:t>
      </w:r>
      <w:proofErr w:type="spellEnd"/>
      <w:r>
        <w:t xml:space="preserve"> von mir </w:t>
      </w:r>
      <w:proofErr w:type="spellStart"/>
      <w:r>
        <w:t>gnedigklych</w:t>
      </w:r>
      <w:proofErr w:type="spellEnd"/>
      <w:r>
        <w:t xml:space="preserve"> </w:t>
      </w:r>
      <w:proofErr w:type="spellStart"/>
      <w:r>
        <w:t>versteen</w:t>
      </w:r>
      <w:proofErr w:type="spellEnd"/>
      <w:r>
        <w:t xml:space="preserve"> </w:t>
      </w:r>
      <w:proofErr w:type="spellStart"/>
      <w:r>
        <w:t>vnd</w:t>
      </w:r>
      <w:proofErr w:type="spellEnd"/>
      <w:r>
        <w:t xml:space="preserve"> </w:t>
      </w:r>
      <w:proofErr w:type="spellStart"/>
      <w:r>
        <w:t>vernemen</w:t>
      </w:r>
      <w:proofErr w:type="spellEnd"/>
      <w:r>
        <w:t xml:space="preserve"> </w:t>
      </w:r>
      <w:proofErr w:type="spellStart"/>
      <w:r>
        <w:t>vnd</w:t>
      </w:r>
      <w:proofErr w:type="spellEnd"/>
      <w:r>
        <w:t xml:space="preserve"> mich </w:t>
      </w:r>
      <w:proofErr w:type="spellStart"/>
      <w:r>
        <w:t>hmit</w:t>
      </w:r>
      <w:proofErr w:type="spellEnd"/>
      <w:r>
        <w:t xml:space="preserve"> allen </w:t>
      </w:r>
      <w:proofErr w:type="spellStart"/>
      <w:r>
        <w:t>genaden</w:t>
      </w:r>
      <w:proofErr w:type="spellEnd"/>
      <w:r>
        <w:t xml:space="preserve"> </w:t>
      </w:r>
      <w:proofErr w:type="spellStart"/>
      <w:r>
        <w:t>beuolhen</w:t>
      </w:r>
      <w:proofErr w:type="spellEnd"/>
      <w:r>
        <w:t xml:space="preserve"> haben. </w:t>
      </w:r>
    </w:p>
    <w:p w14:paraId="43F197E5" w14:textId="77777777" w:rsidR="0022039F" w:rsidRDefault="0022039F" w:rsidP="0022039F"/>
    <w:p w14:paraId="265D1731" w14:textId="77777777" w:rsidR="00D5498D" w:rsidRPr="00D5498D" w:rsidRDefault="007166CE" w:rsidP="008E63BE">
      <w:pPr>
        <w:pStyle w:val="berschrift1"/>
      </w:pPr>
      <w:r>
        <w:br w:type="page"/>
      </w:r>
      <w:r w:rsidR="00D5498D" w:rsidRPr="00D5498D">
        <w:t>Quellen:</w:t>
      </w:r>
    </w:p>
    <w:p w14:paraId="5C4F74F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F46EA1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E9058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2941AC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6D523D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9CD6C4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8C023A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E24B68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17B325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E47BAA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0D1751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E859898" w14:textId="1644535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F79"/>
    <w:rsid w:val="00082307"/>
    <w:rsid w:val="000C66E5"/>
    <w:rsid w:val="001F54C4"/>
    <w:rsid w:val="0022039F"/>
    <w:rsid w:val="00272484"/>
    <w:rsid w:val="00297F83"/>
    <w:rsid w:val="002E6D11"/>
    <w:rsid w:val="00381C0C"/>
    <w:rsid w:val="00493DE5"/>
    <w:rsid w:val="00537F59"/>
    <w:rsid w:val="0057765C"/>
    <w:rsid w:val="007166CE"/>
    <w:rsid w:val="007E1779"/>
    <w:rsid w:val="0083667B"/>
    <w:rsid w:val="008D7463"/>
    <w:rsid w:val="008E417E"/>
    <w:rsid w:val="008E63BE"/>
    <w:rsid w:val="00996F79"/>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0B5F3D"/>
  <w15:chartTrackingRefBased/>
  <w15:docId w15:val="{EABB3F9B-28E5-4E60-A69B-748F289E2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57765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57765C"/>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57765C"/>
  </w:style>
  <w:style w:type="paragraph" w:styleId="StandardWeb">
    <w:name w:val="Normal (Web)"/>
    <w:basedOn w:val="Standard"/>
    <w:uiPriority w:val="99"/>
    <w:semiHidden/>
    <w:unhideWhenUsed/>
    <w:rsid w:val="0057765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2553556">
      <w:bodyDiv w:val="1"/>
      <w:marLeft w:val="0"/>
      <w:marRight w:val="0"/>
      <w:marTop w:val="0"/>
      <w:marBottom w:val="0"/>
      <w:divBdr>
        <w:top w:val="none" w:sz="0" w:space="0" w:color="auto"/>
        <w:left w:val="none" w:sz="0" w:space="0" w:color="auto"/>
        <w:bottom w:val="none" w:sz="0" w:space="0" w:color="auto"/>
        <w:right w:val="none" w:sz="0" w:space="0" w:color="auto"/>
      </w:divBdr>
      <w:divsChild>
        <w:div w:id="807167838">
          <w:marLeft w:val="0"/>
          <w:marRight w:val="0"/>
          <w:marTop w:val="0"/>
          <w:marBottom w:val="0"/>
          <w:divBdr>
            <w:top w:val="none" w:sz="0" w:space="0" w:color="auto"/>
            <w:left w:val="none" w:sz="0" w:space="0" w:color="auto"/>
            <w:bottom w:val="none" w:sz="0" w:space="0" w:color="auto"/>
            <w:right w:val="none" w:sz="0" w:space="0" w:color="auto"/>
          </w:divBdr>
        </w:div>
        <w:div w:id="49519265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29077262">
      <w:bodyDiv w:val="1"/>
      <w:marLeft w:val="0"/>
      <w:marRight w:val="0"/>
      <w:marTop w:val="0"/>
      <w:marBottom w:val="0"/>
      <w:divBdr>
        <w:top w:val="none" w:sz="0" w:space="0" w:color="auto"/>
        <w:left w:val="none" w:sz="0" w:space="0" w:color="auto"/>
        <w:bottom w:val="none" w:sz="0" w:space="0" w:color="auto"/>
        <w:right w:val="none" w:sz="0" w:space="0" w:color="auto"/>
      </w:divBdr>
      <w:divsChild>
        <w:div w:id="13485624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Pages>
  <Words>2689</Words>
  <Characters>16945</Characters>
  <Application>Microsoft Office Word</Application>
  <DocSecurity>0</DocSecurity>
  <Lines>141</Lines>
  <Paragraphs>39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19595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2020-12-05T10:18:00Z</dcterms:created>
  <dcterms:modified xsi:type="dcterms:W3CDTF">2020-12-05T21:28:00Z</dcterms:modified>
  <dc:title>Briefe</dc:title>
  <dc:creator>Landschad, Hans</dc:creator>
  <dc:language>de</dc:language>
</cp:coreProperties>
</file>